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58E87" w14:textId="77777777" w:rsidR="00651ABA" w:rsidRDefault="00651ABA" w:rsidP="00651ABA">
      <w:pPr>
        <w:pStyle w:val="lfej"/>
        <w:rPr>
          <w:smallCaps/>
        </w:rPr>
      </w:pPr>
    </w:p>
    <w:p w14:paraId="0BB9AB1C" w14:textId="77777777" w:rsidR="00651ABA" w:rsidRPr="003B11D8" w:rsidRDefault="00651ABA" w:rsidP="00651ABA">
      <w:pPr>
        <w:tabs>
          <w:tab w:val="left" w:pos="9072"/>
        </w:tabs>
        <w:ind w:right="142"/>
        <w:jc w:val="center"/>
        <w:rPr>
          <w:b/>
          <w:bCs/>
          <w:sz w:val="22"/>
          <w:szCs w:val="22"/>
        </w:rPr>
      </w:pPr>
    </w:p>
    <w:p w14:paraId="6CE61162" w14:textId="77777777" w:rsidR="00651ABA" w:rsidRPr="007543B1" w:rsidRDefault="00EF1E9B" w:rsidP="00EF1E9B">
      <w:pPr>
        <w:ind w:right="142"/>
        <w:jc w:val="center"/>
        <w:rPr>
          <w:bCs/>
          <w:szCs w:val="22"/>
        </w:rPr>
      </w:pP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 w:rsidR="004961AF" w:rsidRPr="007543B1">
        <w:rPr>
          <w:bCs/>
          <w:szCs w:val="22"/>
        </w:rPr>
        <w:t xml:space="preserve">Iktatószám: </w:t>
      </w:r>
      <w:r w:rsidRPr="007543B1">
        <w:rPr>
          <w:bCs/>
          <w:szCs w:val="22"/>
        </w:rPr>
        <w:t xml:space="preserve">               </w:t>
      </w:r>
    </w:p>
    <w:p w14:paraId="5135CFFE" w14:textId="77777777" w:rsidR="00651ABA" w:rsidRPr="007543B1" w:rsidRDefault="00651ABA" w:rsidP="007C4DFE">
      <w:pPr>
        <w:ind w:right="-2"/>
        <w:jc w:val="center"/>
        <w:rPr>
          <w:b/>
          <w:bCs/>
          <w:sz w:val="22"/>
          <w:szCs w:val="22"/>
        </w:rPr>
      </w:pPr>
    </w:p>
    <w:p w14:paraId="187912A0" w14:textId="77777777" w:rsidR="00280358" w:rsidRPr="007543B1" w:rsidRDefault="00280358" w:rsidP="007C4DFE">
      <w:pPr>
        <w:ind w:right="-2"/>
        <w:jc w:val="center"/>
        <w:rPr>
          <w:b/>
          <w:bCs/>
          <w:sz w:val="22"/>
          <w:szCs w:val="22"/>
        </w:rPr>
      </w:pPr>
    </w:p>
    <w:p w14:paraId="77CC454F" w14:textId="77777777" w:rsidR="00651ABA" w:rsidRPr="007543B1" w:rsidRDefault="00651ABA" w:rsidP="007C4DFE">
      <w:pPr>
        <w:ind w:right="-2"/>
        <w:jc w:val="center"/>
        <w:rPr>
          <w:b/>
          <w:bCs/>
          <w:sz w:val="22"/>
          <w:szCs w:val="22"/>
        </w:rPr>
      </w:pPr>
    </w:p>
    <w:p w14:paraId="728BE8F3" w14:textId="77777777" w:rsidR="00280358" w:rsidRPr="007543B1" w:rsidRDefault="00280358" w:rsidP="007C4DFE">
      <w:pPr>
        <w:ind w:right="-2"/>
        <w:jc w:val="center"/>
        <w:rPr>
          <w:b/>
          <w:bCs/>
          <w:sz w:val="22"/>
          <w:szCs w:val="22"/>
        </w:rPr>
      </w:pPr>
    </w:p>
    <w:p w14:paraId="7C7498DA" w14:textId="77777777" w:rsidR="00280358" w:rsidRPr="007543B1" w:rsidRDefault="00280358" w:rsidP="007C4DFE">
      <w:pPr>
        <w:ind w:right="-2"/>
        <w:jc w:val="center"/>
        <w:rPr>
          <w:b/>
          <w:bCs/>
          <w:sz w:val="22"/>
          <w:szCs w:val="22"/>
        </w:rPr>
      </w:pPr>
    </w:p>
    <w:p w14:paraId="2018D6A9" w14:textId="77777777" w:rsidR="00651ABA" w:rsidRPr="007543B1" w:rsidRDefault="00651ABA" w:rsidP="007C4DFE">
      <w:pPr>
        <w:ind w:right="-2"/>
        <w:jc w:val="center"/>
        <w:rPr>
          <w:b/>
          <w:bCs/>
          <w:sz w:val="28"/>
          <w:szCs w:val="28"/>
        </w:rPr>
      </w:pPr>
      <w:r w:rsidRPr="007543B1">
        <w:rPr>
          <w:b/>
          <w:bCs/>
          <w:sz w:val="28"/>
          <w:szCs w:val="28"/>
        </w:rPr>
        <w:t>AJÁNLATTÉTELI FELHÍVÁS</w:t>
      </w:r>
    </w:p>
    <w:p w14:paraId="73EFE7C9" w14:textId="77777777" w:rsidR="00651ABA" w:rsidRDefault="00651ABA" w:rsidP="007C4DFE">
      <w:pPr>
        <w:ind w:right="-2"/>
        <w:jc w:val="center"/>
        <w:rPr>
          <w:b/>
          <w:bCs/>
          <w:sz w:val="28"/>
          <w:szCs w:val="28"/>
        </w:rPr>
      </w:pPr>
    </w:p>
    <w:p w14:paraId="2EFB636D" w14:textId="77777777" w:rsidR="00704A91" w:rsidRDefault="00704A91" w:rsidP="007C4DFE">
      <w:pPr>
        <w:ind w:right="-2"/>
        <w:jc w:val="center"/>
        <w:rPr>
          <w:b/>
          <w:bCs/>
          <w:sz w:val="28"/>
          <w:szCs w:val="28"/>
        </w:rPr>
      </w:pPr>
    </w:p>
    <w:p w14:paraId="1E3E357F" w14:textId="77777777" w:rsidR="00704A91" w:rsidRPr="007543B1" w:rsidRDefault="00704A91" w:rsidP="007C4DFE">
      <w:pPr>
        <w:ind w:right="-2"/>
        <w:jc w:val="center"/>
        <w:rPr>
          <w:b/>
          <w:bCs/>
          <w:sz w:val="28"/>
          <w:szCs w:val="28"/>
        </w:rPr>
      </w:pPr>
    </w:p>
    <w:p w14:paraId="2F798865" w14:textId="77777777" w:rsidR="00704A91" w:rsidRPr="00F57F78" w:rsidRDefault="00704A91" w:rsidP="00704A91">
      <w:pPr>
        <w:ind w:right="-2"/>
        <w:jc w:val="center"/>
        <w:rPr>
          <w:b/>
          <w:sz w:val="32"/>
          <w:szCs w:val="32"/>
        </w:rPr>
      </w:pPr>
      <w:r w:rsidRPr="00F57F78">
        <w:rPr>
          <w:b/>
          <w:sz w:val="32"/>
          <w:szCs w:val="32"/>
        </w:rPr>
        <w:t>HEGYESHALOM NAGYKÖZSÉG ÖNKORMÁNYZATA</w:t>
      </w:r>
    </w:p>
    <w:p w14:paraId="6472456F" w14:textId="77777777" w:rsidR="00704A91" w:rsidRDefault="00704A91" w:rsidP="00704A91">
      <w:pPr>
        <w:ind w:right="-2"/>
        <w:jc w:val="center"/>
        <w:rPr>
          <w:b/>
          <w:bCs/>
        </w:rPr>
      </w:pPr>
      <w:r w:rsidRPr="00F57F78">
        <w:rPr>
          <w:b/>
          <w:sz w:val="32"/>
          <w:szCs w:val="32"/>
        </w:rPr>
        <w:t>9222 HEGYESHALOM FŐ UTCA 134.</w:t>
      </w:r>
    </w:p>
    <w:p w14:paraId="4371CBB5" w14:textId="77777777" w:rsidR="00651ABA" w:rsidRPr="007543B1" w:rsidRDefault="00651ABA" w:rsidP="007C4DFE">
      <w:pPr>
        <w:ind w:right="-2"/>
        <w:jc w:val="center"/>
        <w:rPr>
          <w:b/>
          <w:bCs/>
        </w:rPr>
      </w:pPr>
    </w:p>
    <w:p w14:paraId="7FA0C5DA" w14:textId="77777777" w:rsidR="00651ABA" w:rsidRPr="007543B1" w:rsidRDefault="00651ABA" w:rsidP="007C4DFE">
      <w:pPr>
        <w:ind w:right="-2"/>
        <w:jc w:val="center"/>
        <w:rPr>
          <w:b/>
          <w:bCs/>
        </w:rPr>
      </w:pPr>
    </w:p>
    <w:p w14:paraId="55D33A00" w14:textId="072B741B" w:rsidR="005B7F8E" w:rsidRPr="007543B1" w:rsidRDefault="00EF1E9B" w:rsidP="00280358">
      <w:pPr>
        <w:tabs>
          <w:tab w:val="left" w:pos="9072"/>
        </w:tabs>
        <w:spacing w:before="360"/>
        <w:ind w:right="142"/>
        <w:jc w:val="center"/>
        <w:rPr>
          <w:b/>
          <w:iCs/>
        </w:rPr>
      </w:pPr>
      <w:r w:rsidRPr="007543B1">
        <w:rPr>
          <w:b/>
        </w:rPr>
        <w:t>„</w:t>
      </w:r>
      <w:r w:rsidR="005E7E9B" w:rsidRPr="007543B1">
        <w:rPr>
          <w:b/>
        </w:rPr>
        <w:t xml:space="preserve">Villamos energia beszerzése </w:t>
      </w:r>
      <w:r w:rsidR="00E93BBF" w:rsidRPr="007543B1">
        <w:rPr>
          <w:b/>
        </w:rPr>
        <w:t>a</w:t>
      </w:r>
      <w:r w:rsidR="005E7E9B" w:rsidRPr="007543B1">
        <w:rPr>
          <w:b/>
        </w:rPr>
        <w:t xml:space="preserve"> </w:t>
      </w:r>
      <w:r w:rsidRPr="007543B1">
        <w:rPr>
          <w:b/>
        </w:rPr>
        <w:t>2025</w:t>
      </w:r>
      <w:r w:rsidR="001C2B16" w:rsidRPr="007543B1">
        <w:rPr>
          <w:b/>
        </w:rPr>
        <w:t>, 2026</w:t>
      </w:r>
      <w:r w:rsidRPr="007543B1">
        <w:rPr>
          <w:b/>
        </w:rPr>
        <w:t xml:space="preserve"> energia évre”</w:t>
      </w:r>
      <w:r w:rsidR="00280358" w:rsidRPr="007543B1">
        <w:rPr>
          <w:b/>
        </w:rPr>
        <w:br/>
      </w:r>
      <w:r w:rsidR="005B7F8E" w:rsidRPr="007543B1">
        <w:rPr>
          <w:b/>
          <w:iCs/>
        </w:rPr>
        <w:t>tárgyú közbeszerzés megvalósítása</w:t>
      </w:r>
    </w:p>
    <w:p w14:paraId="2364EAF1" w14:textId="77777777" w:rsidR="005B5419" w:rsidRPr="007543B1" w:rsidRDefault="005B5419" w:rsidP="0033787B">
      <w:pPr>
        <w:ind w:right="-2"/>
        <w:jc w:val="center"/>
        <w:rPr>
          <w:iCs/>
        </w:rPr>
      </w:pPr>
    </w:p>
    <w:p w14:paraId="7195EA54" w14:textId="77777777" w:rsidR="00280358" w:rsidRPr="007543B1" w:rsidRDefault="00280358" w:rsidP="0033787B">
      <w:pPr>
        <w:ind w:right="-2"/>
        <w:jc w:val="center"/>
        <w:rPr>
          <w:iCs/>
        </w:rPr>
      </w:pPr>
    </w:p>
    <w:p w14:paraId="1F4B7CFF" w14:textId="77777777" w:rsidR="00280358" w:rsidRPr="007543B1" w:rsidRDefault="00280358" w:rsidP="0033787B">
      <w:pPr>
        <w:ind w:right="-2"/>
        <w:jc w:val="center"/>
        <w:rPr>
          <w:iCs/>
        </w:rPr>
      </w:pPr>
    </w:p>
    <w:p w14:paraId="2E070C71" w14:textId="77777777" w:rsidR="00280358" w:rsidRPr="007543B1" w:rsidRDefault="00280358" w:rsidP="0033787B">
      <w:pPr>
        <w:ind w:right="-2"/>
        <w:jc w:val="center"/>
        <w:rPr>
          <w:iCs/>
        </w:rPr>
      </w:pPr>
    </w:p>
    <w:p w14:paraId="5F7521AB" w14:textId="77777777" w:rsidR="00651ABA" w:rsidRPr="007543B1" w:rsidRDefault="005B7F8E" w:rsidP="0033787B">
      <w:pPr>
        <w:ind w:right="-2"/>
        <w:jc w:val="center"/>
        <w:rPr>
          <w:b/>
          <w:bCs/>
        </w:rPr>
      </w:pPr>
      <w:r w:rsidRPr="007543B1">
        <w:rPr>
          <w:iCs/>
        </w:rPr>
        <w:t>a „</w:t>
      </w:r>
      <w:r w:rsidR="00EF1E9B" w:rsidRPr="007543B1">
        <w:rPr>
          <w:bCs/>
          <w:i/>
        </w:rPr>
        <w:t>V</w:t>
      </w:r>
      <w:r w:rsidR="008758AB" w:rsidRPr="007543B1">
        <w:rPr>
          <w:bCs/>
          <w:i/>
        </w:rPr>
        <w:t>illamos energia központosított beszerzése 202</w:t>
      </w:r>
      <w:r w:rsidR="00EF1E9B" w:rsidRPr="007543B1">
        <w:rPr>
          <w:bCs/>
          <w:i/>
        </w:rPr>
        <w:t>4</w:t>
      </w:r>
      <w:r w:rsidR="008758AB" w:rsidRPr="007543B1">
        <w:rPr>
          <w:bCs/>
          <w:i/>
        </w:rPr>
        <w:t>/2</w:t>
      </w:r>
      <w:r w:rsidR="00EF1E9B" w:rsidRPr="007543B1">
        <w:rPr>
          <w:bCs/>
          <w:i/>
        </w:rPr>
        <w:t>5</w:t>
      </w:r>
      <w:r w:rsidRPr="007543B1">
        <w:rPr>
          <w:rFonts w:eastAsia="+mn-ea"/>
          <w:color w:val="000000"/>
        </w:rPr>
        <w:t>” tárgyú keretmegállapodás</w:t>
      </w:r>
      <w:r w:rsidRPr="007543B1">
        <w:t xml:space="preserve"> második részének versenyújranyitással történő lefolytatásával</w:t>
      </w:r>
      <w:r w:rsidR="00EF1E9B" w:rsidRPr="007543B1">
        <w:t xml:space="preserve">, </w:t>
      </w:r>
      <w:r w:rsidR="00EF1E9B" w:rsidRPr="007543B1">
        <w:br/>
      </w:r>
      <w:r w:rsidRPr="007543B1">
        <w:t>a Kbt. 105. § (2) bekezdés c) pontja szerint</w:t>
      </w:r>
    </w:p>
    <w:p w14:paraId="2B997610" w14:textId="77777777" w:rsidR="00651ABA" w:rsidRPr="007543B1" w:rsidRDefault="00651ABA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39530E97" w14:textId="77777777" w:rsidR="00651ABA" w:rsidRPr="007543B1" w:rsidRDefault="00651ABA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42639B56" w14:textId="77777777" w:rsidR="00651ABA" w:rsidRPr="007543B1" w:rsidRDefault="00651ABA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024AFBFA" w14:textId="77777777" w:rsidR="00651ABA" w:rsidRPr="007543B1" w:rsidRDefault="007C4DFE" w:rsidP="007C4DFE">
      <w:pPr>
        <w:tabs>
          <w:tab w:val="left" w:pos="6637"/>
          <w:tab w:val="left" w:pos="9072"/>
        </w:tabs>
        <w:ind w:right="142"/>
        <w:rPr>
          <w:b/>
          <w:bCs/>
        </w:rPr>
      </w:pPr>
      <w:r w:rsidRPr="007543B1">
        <w:rPr>
          <w:b/>
          <w:bCs/>
        </w:rPr>
        <w:tab/>
      </w:r>
      <w:r w:rsidR="008F11E6" w:rsidRPr="007543B1">
        <w:rPr>
          <w:b/>
          <w:bCs/>
        </w:rPr>
        <w:t xml:space="preserve">    </w:t>
      </w:r>
    </w:p>
    <w:p w14:paraId="2F4C9B6B" w14:textId="77777777" w:rsidR="00280358" w:rsidRPr="007543B1" w:rsidRDefault="00280358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28F336CF" w14:textId="77777777" w:rsidR="00280358" w:rsidRPr="007543B1" w:rsidRDefault="00280358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158A5BFF" w14:textId="77777777" w:rsidR="00280358" w:rsidRPr="007543B1" w:rsidRDefault="00280358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77F81356" w14:textId="77777777" w:rsidR="00280358" w:rsidRPr="007543B1" w:rsidRDefault="00280358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030AB1F2" w14:textId="77777777" w:rsidR="00280358" w:rsidRPr="007543B1" w:rsidRDefault="00280358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4C595360" w14:textId="77777777" w:rsidR="00651ABA" w:rsidRPr="007543B1" w:rsidRDefault="00651ABA" w:rsidP="00651ABA">
      <w:pPr>
        <w:tabs>
          <w:tab w:val="left" w:pos="9072"/>
        </w:tabs>
        <w:ind w:right="142"/>
        <w:jc w:val="center"/>
        <w:rPr>
          <w:b/>
          <w:bCs/>
        </w:rPr>
      </w:pPr>
    </w:p>
    <w:p w14:paraId="19E06824" w14:textId="5048DD84" w:rsidR="00651ABA" w:rsidRPr="007543B1" w:rsidRDefault="00E33326" w:rsidP="007C4DFE">
      <w:pPr>
        <w:ind w:right="-2"/>
        <w:jc w:val="center"/>
        <w:rPr>
          <w:b/>
          <w:bCs/>
        </w:rPr>
      </w:pPr>
      <w:r w:rsidRPr="007543B1">
        <w:rPr>
          <w:b/>
          <w:bCs/>
        </w:rPr>
        <w:t>20</w:t>
      </w:r>
      <w:r w:rsidR="00F90F96" w:rsidRPr="007543B1">
        <w:rPr>
          <w:b/>
          <w:bCs/>
        </w:rPr>
        <w:t>2</w:t>
      </w:r>
      <w:r w:rsidR="001C2B16" w:rsidRPr="007543B1">
        <w:rPr>
          <w:b/>
          <w:bCs/>
        </w:rPr>
        <w:t>4</w:t>
      </w:r>
      <w:r w:rsidR="00651ABA" w:rsidRPr="007543B1">
        <w:rPr>
          <w:b/>
          <w:bCs/>
        </w:rPr>
        <w:t>.</w:t>
      </w:r>
    </w:p>
    <w:p w14:paraId="5107E486" w14:textId="77777777" w:rsidR="00651ABA" w:rsidRPr="007543B1" w:rsidRDefault="00651ABA" w:rsidP="007C4DFE">
      <w:pPr>
        <w:ind w:right="-2"/>
        <w:jc w:val="center"/>
        <w:rPr>
          <w:b/>
          <w:bCs/>
        </w:rPr>
      </w:pPr>
    </w:p>
    <w:p w14:paraId="36D6D268" w14:textId="77777777" w:rsidR="00280358" w:rsidRPr="007543B1" w:rsidRDefault="00280358" w:rsidP="007C4DFE">
      <w:pPr>
        <w:ind w:right="-2"/>
        <w:jc w:val="center"/>
        <w:rPr>
          <w:b/>
          <w:bCs/>
        </w:rPr>
      </w:pPr>
    </w:p>
    <w:p w14:paraId="6A529E92" w14:textId="77777777" w:rsidR="00280358" w:rsidRPr="007543B1" w:rsidRDefault="00280358" w:rsidP="007C4DFE">
      <w:pPr>
        <w:ind w:right="-2"/>
        <w:jc w:val="center"/>
        <w:rPr>
          <w:b/>
          <w:bCs/>
        </w:rPr>
      </w:pPr>
    </w:p>
    <w:p w14:paraId="7E9A291E" w14:textId="77777777" w:rsidR="00280358" w:rsidRPr="007543B1" w:rsidRDefault="00280358" w:rsidP="007C4DFE">
      <w:pPr>
        <w:ind w:right="-2"/>
        <w:jc w:val="center"/>
        <w:rPr>
          <w:b/>
          <w:bCs/>
        </w:rPr>
      </w:pPr>
    </w:p>
    <w:p w14:paraId="7B285B2E" w14:textId="77777777" w:rsidR="00280358" w:rsidRPr="007543B1" w:rsidRDefault="00280358" w:rsidP="007C4DFE">
      <w:pPr>
        <w:ind w:right="-2"/>
        <w:jc w:val="center"/>
        <w:rPr>
          <w:b/>
          <w:bCs/>
        </w:rPr>
      </w:pPr>
    </w:p>
    <w:p w14:paraId="563EFA82" w14:textId="77777777" w:rsidR="00651ABA" w:rsidRPr="007543B1" w:rsidRDefault="00651ABA" w:rsidP="007C4DFE">
      <w:pPr>
        <w:ind w:right="-2"/>
        <w:rPr>
          <w:b/>
          <w:bCs/>
        </w:rPr>
      </w:pPr>
    </w:p>
    <w:p w14:paraId="575CA8AE" w14:textId="77777777" w:rsidR="00E93BBF" w:rsidRPr="007543B1" w:rsidRDefault="00E93BBF" w:rsidP="00E93BBF">
      <w:pPr>
        <w:ind w:right="-2" w:firstLine="3686"/>
        <w:jc w:val="both"/>
        <w:rPr>
          <w:bCs/>
        </w:rPr>
      </w:pPr>
      <w:r w:rsidRPr="007543B1">
        <w:rPr>
          <w:bCs/>
        </w:rPr>
        <w:t>Felelős akkreditált közbeszerzési szaktanácsadó:</w:t>
      </w:r>
    </w:p>
    <w:p w14:paraId="18C0005E" w14:textId="77777777" w:rsidR="00E93BBF" w:rsidRPr="007543B1" w:rsidRDefault="00E93BBF" w:rsidP="00E93BBF">
      <w:pPr>
        <w:ind w:right="-2" w:firstLine="3686"/>
        <w:jc w:val="both"/>
        <w:rPr>
          <w:bCs/>
        </w:rPr>
      </w:pPr>
      <w:r w:rsidRPr="007543B1">
        <w:rPr>
          <w:bCs/>
        </w:rPr>
        <w:t>Neve: dr. Bárczi Péter</w:t>
      </w:r>
    </w:p>
    <w:p w14:paraId="18DAD1DE" w14:textId="77777777" w:rsidR="00E93BBF" w:rsidRPr="007543B1" w:rsidRDefault="00E93BBF" w:rsidP="00E93BBF">
      <w:pPr>
        <w:ind w:right="-2" w:firstLine="3686"/>
        <w:jc w:val="both"/>
        <w:rPr>
          <w:color w:val="000000"/>
        </w:rPr>
      </w:pPr>
      <w:r w:rsidRPr="007543B1">
        <w:rPr>
          <w:bCs/>
        </w:rPr>
        <w:t xml:space="preserve">Lajstromszám: </w:t>
      </w:r>
      <w:r w:rsidRPr="007543B1">
        <w:rPr>
          <w:color w:val="000000"/>
        </w:rPr>
        <w:t>00215</w:t>
      </w:r>
    </w:p>
    <w:p w14:paraId="1DB20293" w14:textId="77777777" w:rsidR="00E93BBF" w:rsidRPr="007543B1" w:rsidRDefault="00E93BBF" w:rsidP="00E93BBF">
      <w:pPr>
        <w:ind w:right="-2" w:firstLine="3686"/>
        <w:jc w:val="both"/>
      </w:pPr>
      <w:r w:rsidRPr="007543B1">
        <w:rPr>
          <w:color w:val="000000"/>
        </w:rPr>
        <w:t xml:space="preserve">Levelezési cím: </w:t>
      </w:r>
      <w:r w:rsidRPr="007543B1">
        <w:t>1138 Budapest, Madarász V. u. 47-49.</w:t>
      </w:r>
    </w:p>
    <w:p w14:paraId="7487B47C" w14:textId="51197B79" w:rsidR="00651ABA" w:rsidRPr="007543B1" w:rsidRDefault="00E93BBF" w:rsidP="00E93BBF">
      <w:pPr>
        <w:ind w:right="-2" w:firstLine="3686"/>
        <w:jc w:val="both"/>
      </w:pPr>
      <w:r w:rsidRPr="007543B1">
        <w:t xml:space="preserve">E-mail: </w:t>
      </w:r>
      <w:hyperlink r:id="rId8" w:history="1">
        <w:r w:rsidRPr="007543B1">
          <w:rPr>
            <w:rStyle w:val="Hiperhivatkozs"/>
            <w:lang w:eastAsia="en-US"/>
          </w:rPr>
          <w:t>pbarczi@sourcing.hu</w:t>
        </w:r>
      </w:hyperlink>
      <w:r w:rsidR="00651ABA" w:rsidRPr="007543B1">
        <w:rPr>
          <w:b/>
          <w:bCs/>
        </w:rPr>
        <w:br w:type="page"/>
      </w:r>
    </w:p>
    <w:p w14:paraId="1523E732" w14:textId="77777777" w:rsidR="00651ABA" w:rsidRPr="007543B1" w:rsidRDefault="00651ABA" w:rsidP="007C4DFE">
      <w:pPr>
        <w:spacing w:after="120"/>
        <w:ind w:right="-2"/>
        <w:jc w:val="center"/>
        <w:rPr>
          <w:b/>
          <w:bCs/>
          <w:lang w:eastAsia="en-US"/>
        </w:rPr>
      </w:pPr>
      <w:r w:rsidRPr="007543B1">
        <w:rPr>
          <w:b/>
          <w:bCs/>
          <w:lang w:eastAsia="en-US"/>
        </w:rPr>
        <w:lastRenderedPageBreak/>
        <w:t>AJÁNLATTÉTELI FELHÍVÁS</w:t>
      </w:r>
    </w:p>
    <w:p w14:paraId="1D691D3E" w14:textId="77777777" w:rsidR="00651ABA" w:rsidRPr="007543B1" w:rsidRDefault="00651ABA" w:rsidP="00DB6DED">
      <w:pPr>
        <w:spacing w:after="240"/>
        <w:jc w:val="center"/>
        <w:rPr>
          <w:lang w:eastAsia="en-US"/>
        </w:rPr>
      </w:pPr>
      <w:r w:rsidRPr="007543B1">
        <w:rPr>
          <w:lang w:eastAsia="en-US"/>
        </w:rPr>
        <w:t xml:space="preserve">keretmegállapodásos eljárás második részének </w:t>
      </w:r>
      <w:r w:rsidR="00EF1E9B" w:rsidRPr="007543B1">
        <w:rPr>
          <w:lang w:eastAsia="en-US"/>
        </w:rPr>
        <w:t xml:space="preserve">verseny </w:t>
      </w:r>
      <w:proofErr w:type="spellStart"/>
      <w:r w:rsidR="00EF1E9B" w:rsidRPr="007543B1">
        <w:rPr>
          <w:lang w:eastAsia="en-US"/>
        </w:rPr>
        <w:t>újranyitással</w:t>
      </w:r>
      <w:proofErr w:type="spellEnd"/>
      <w:r w:rsidR="00EF1E9B" w:rsidRPr="007543B1">
        <w:rPr>
          <w:lang w:eastAsia="en-US"/>
        </w:rPr>
        <w:t xml:space="preserve"> történő </w:t>
      </w:r>
      <w:r w:rsidRPr="007543B1">
        <w:rPr>
          <w:lang w:eastAsia="en-US"/>
        </w:rPr>
        <w:t>lebonyolításához</w:t>
      </w:r>
    </w:p>
    <w:p w14:paraId="64939037" w14:textId="77777777" w:rsidR="00332FC7" w:rsidRPr="007543B1" w:rsidRDefault="00332FC7" w:rsidP="005B7F8E">
      <w:pPr>
        <w:jc w:val="both"/>
      </w:pPr>
    </w:p>
    <w:p w14:paraId="0C106CC5" w14:textId="71AD8E3E" w:rsidR="005B7F8E" w:rsidRPr="007543B1" w:rsidRDefault="00E93BBF" w:rsidP="005B7F8E">
      <w:pPr>
        <w:jc w:val="both"/>
        <w:rPr>
          <w:i/>
        </w:rPr>
      </w:pPr>
      <w:bookmarkStart w:id="0" w:name="_Hlk163057931"/>
      <w:bookmarkStart w:id="1" w:name="_Hlk133578321"/>
      <w:r w:rsidRPr="007543B1">
        <w:t xml:space="preserve">A </w:t>
      </w:r>
      <w:bookmarkEnd w:id="0"/>
      <w:r w:rsidR="00704A91" w:rsidRPr="00F57F78">
        <w:rPr>
          <w:b/>
          <w:bCs/>
        </w:rPr>
        <w:t>HEGYESHALOM NAGYKÖZSÉG ÖNKORMÁNYZATA</w:t>
      </w:r>
      <w:r w:rsidRPr="007543B1">
        <w:rPr>
          <w:b/>
          <w:bCs/>
        </w:rPr>
        <w:t>,</w:t>
      </w:r>
      <w:r w:rsidRPr="007543B1">
        <w:t xml:space="preserve"> mint </w:t>
      </w:r>
      <w:bookmarkEnd w:id="1"/>
      <w:r w:rsidRPr="007543B1">
        <w:t>Ajánlatkérő</w:t>
      </w:r>
      <w:r w:rsidR="005B7F8E" w:rsidRPr="007543B1">
        <w:t xml:space="preserve">, a KEF által </w:t>
      </w:r>
      <w:r w:rsidR="00E02444" w:rsidRPr="007543B1">
        <w:rPr>
          <w:i/>
        </w:rPr>
        <w:t>„</w:t>
      </w:r>
      <w:r w:rsidR="00EF1E9B" w:rsidRPr="007543B1">
        <w:rPr>
          <w:i/>
        </w:rPr>
        <w:t>V</w:t>
      </w:r>
      <w:r w:rsidR="008758AB" w:rsidRPr="007543B1">
        <w:rPr>
          <w:bCs/>
          <w:i/>
        </w:rPr>
        <w:t>illamos energia központosított beszerzése 202</w:t>
      </w:r>
      <w:r w:rsidR="00EF1E9B" w:rsidRPr="007543B1">
        <w:rPr>
          <w:bCs/>
          <w:i/>
        </w:rPr>
        <w:t>4</w:t>
      </w:r>
      <w:r w:rsidR="008758AB" w:rsidRPr="007543B1">
        <w:rPr>
          <w:bCs/>
          <w:i/>
        </w:rPr>
        <w:t>/2</w:t>
      </w:r>
      <w:r w:rsidR="00EF1E9B" w:rsidRPr="007543B1">
        <w:rPr>
          <w:bCs/>
          <w:i/>
        </w:rPr>
        <w:t>5</w:t>
      </w:r>
      <w:r w:rsidR="005B7F8E" w:rsidRPr="007543B1">
        <w:rPr>
          <w:i/>
        </w:rPr>
        <w:t>”</w:t>
      </w:r>
      <w:r w:rsidR="00EF1E9B" w:rsidRPr="007543B1">
        <w:rPr>
          <w:i/>
        </w:rPr>
        <w:t xml:space="preserve"> </w:t>
      </w:r>
      <w:r w:rsidR="005B7F8E" w:rsidRPr="007543B1">
        <w:t xml:space="preserve">tárgyban lefolytatott központosított közbeszerzési eljárás eredményeképpen kötött </w:t>
      </w:r>
      <w:r w:rsidR="005B7F8E" w:rsidRPr="007543B1">
        <w:rPr>
          <w:i/>
        </w:rPr>
        <w:t>KM01</w:t>
      </w:r>
      <w:r w:rsidR="00BF04B5" w:rsidRPr="007543B1">
        <w:rPr>
          <w:i/>
        </w:rPr>
        <w:t>VE2</w:t>
      </w:r>
      <w:r w:rsidR="00EF1E9B" w:rsidRPr="007543B1">
        <w:rPr>
          <w:i/>
        </w:rPr>
        <w:t>425</w:t>
      </w:r>
      <w:r w:rsidR="005B7F8E" w:rsidRPr="007543B1">
        <w:rPr>
          <w:i/>
        </w:rPr>
        <w:t xml:space="preserve"> </w:t>
      </w:r>
      <w:r w:rsidR="005B7F8E" w:rsidRPr="007543B1">
        <w:t>azonosítószámú</w:t>
      </w:r>
      <w:r w:rsidR="005B7F8E" w:rsidRPr="007543B1">
        <w:rPr>
          <w:i/>
        </w:rPr>
        <w:t xml:space="preserve"> </w:t>
      </w:r>
      <w:r w:rsidR="005B7F8E" w:rsidRPr="007543B1">
        <w:t>keretmegállapodás alapján a</w:t>
      </w:r>
      <w:r w:rsidR="005B7F8E" w:rsidRPr="007543B1">
        <w:rPr>
          <w:b/>
        </w:rPr>
        <w:t xml:space="preserve"> „</w:t>
      </w:r>
      <w:r w:rsidR="00EF1E9B" w:rsidRPr="007543B1">
        <w:rPr>
          <w:b/>
        </w:rPr>
        <w:t xml:space="preserve">Villamos energia beszerzése </w:t>
      </w:r>
      <w:r w:rsidRPr="007543B1">
        <w:rPr>
          <w:b/>
        </w:rPr>
        <w:t>a</w:t>
      </w:r>
      <w:r w:rsidR="00EF1E9B" w:rsidRPr="007543B1">
        <w:rPr>
          <w:b/>
        </w:rPr>
        <w:t xml:space="preserve"> 2025</w:t>
      </w:r>
      <w:r w:rsidR="001C2B16" w:rsidRPr="007543B1">
        <w:rPr>
          <w:b/>
        </w:rPr>
        <w:t>, 2026</w:t>
      </w:r>
      <w:r w:rsidR="00EF1E9B" w:rsidRPr="007543B1">
        <w:rPr>
          <w:b/>
        </w:rPr>
        <w:t xml:space="preserve"> energia évre</w:t>
      </w:r>
      <w:r w:rsidR="005B7F8E" w:rsidRPr="007543B1">
        <w:rPr>
          <w:b/>
        </w:rPr>
        <w:t>”</w:t>
      </w:r>
      <w:r w:rsidR="005B7F8E" w:rsidRPr="007543B1">
        <w:rPr>
          <w:b/>
          <w:iCs/>
        </w:rPr>
        <w:t xml:space="preserve"> </w:t>
      </w:r>
      <w:r w:rsidR="005B7F8E" w:rsidRPr="007543B1">
        <w:rPr>
          <w:iCs/>
        </w:rPr>
        <w:t xml:space="preserve">tárgyú közbeszerzést kívánja megvalósítani </w:t>
      </w:r>
      <w:r w:rsidR="005B7F8E" w:rsidRPr="007543B1">
        <w:t>versenyújranyitással</w:t>
      </w:r>
      <w:r w:rsidR="00D060F4" w:rsidRPr="007543B1">
        <w:t>,</w:t>
      </w:r>
      <w:r w:rsidR="005B7F8E" w:rsidRPr="007543B1">
        <w:t xml:space="preserve"> a Kbt. 105. § (2) bekezdés c) pontja szerint.</w:t>
      </w:r>
    </w:p>
    <w:p w14:paraId="6D296C6C" w14:textId="77777777" w:rsidR="005279B8" w:rsidRPr="007543B1" w:rsidRDefault="005279B8" w:rsidP="005279B8">
      <w:pPr>
        <w:tabs>
          <w:tab w:val="left" w:pos="9072"/>
        </w:tabs>
        <w:spacing w:before="240" w:after="240"/>
        <w:ind w:right="142"/>
        <w:jc w:val="both"/>
        <w:rPr>
          <w:iCs/>
          <w:color w:val="000000"/>
        </w:rPr>
      </w:pPr>
      <w:r w:rsidRPr="007543B1">
        <w:rPr>
          <w:iCs/>
          <w:color w:val="000000"/>
        </w:rPr>
        <w:t xml:space="preserve">Jelen </w:t>
      </w:r>
      <w:r w:rsidR="00556F9B" w:rsidRPr="007543B1">
        <w:rPr>
          <w:iCs/>
          <w:color w:val="000000"/>
        </w:rPr>
        <w:t xml:space="preserve">közbeszerzési </w:t>
      </w:r>
      <w:r w:rsidRPr="007543B1">
        <w:rPr>
          <w:iCs/>
          <w:color w:val="000000"/>
        </w:rPr>
        <w:t xml:space="preserve">eljárás keretében ajánlatot tehet valamennyi </w:t>
      </w:r>
      <w:r w:rsidR="00332FC7" w:rsidRPr="007543B1">
        <w:rPr>
          <w:iCs/>
          <w:color w:val="000000"/>
        </w:rPr>
        <w:t xml:space="preserve">a </w:t>
      </w:r>
      <w:r w:rsidR="006A6477" w:rsidRPr="007543B1">
        <w:rPr>
          <w:iCs/>
          <w:color w:val="000000"/>
        </w:rPr>
        <w:t>KM-ben részes Kereskedő, mint Ajánlattevő</w:t>
      </w:r>
      <w:r w:rsidRPr="007543B1">
        <w:rPr>
          <w:iCs/>
          <w:color w:val="000000"/>
        </w:rPr>
        <w:t>, az abban foglalt feltételekkel</w:t>
      </w:r>
      <w:r w:rsidR="00280358" w:rsidRPr="007543B1">
        <w:rPr>
          <w:iCs/>
          <w:color w:val="000000"/>
        </w:rPr>
        <w:t>.</w:t>
      </w:r>
    </w:p>
    <w:p w14:paraId="6931678A" w14:textId="77777777" w:rsidR="002A7519" w:rsidRPr="007543B1" w:rsidRDefault="002A7519" w:rsidP="00280358">
      <w:pPr>
        <w:spacing w:line="276" w:lineRule="auto"/>
        <w:rPr>
          <w:b/>
          <w:iCs/>
          <w:u w:val="single"/>
          <w:lang w:eastAsia="en-US"/>
        </w:rPr>
      </w:pPr>
      <w:r w:rsidRPr="007543B1">
        <w:rPr>
          <w:b/>
          <w:iCs/>
          <w:u w:val="single"/>
          <w:lang w:eastAsia="en-US"/>
        </w:rPr>
        <w:t xml:space="preserve">Az alábbi Kereskedők (közbeszerzési vevőszolgálatok) </w:t>
      </w:r>
      <w:r w:rsidR="002B766F" w:rsidRPr="007543B1">
        <w:rPr>
          <w:b/>
          <w:iCs/>
          <w:u w:val="single"/>
          <w:lang w:eastAsia="en-US"/>
        </w:rPr>
        <w:t>nyújthatnak be ajánlatot</w:t>
      </w:r>
      <w:r w:rsidRPr="007543B1">
        <w:rPr>
          <w:b/>
          <w:iCs/>
          <w:u w:val="single"/>
          <w:lang w:eastAsia="en-US"/>
        </w:rPr>
        <w:t>:</w:t>
      </w:r>
    </w:p>
    <w:p w14:paraId="275E0029" w14:textId="77777777" w:rsidR="00280358" w:rsidRPr="007543B1" w:rsidRDefault="00280358" w:rsidP="00280358">
      <w:pPr>
        <w:spacing w:line="276" w:lineRule="auto"/>
        <w:rPr>
          <w:b/>
          <w:iCs/>
          <w:u w:val="single"/>
          <w:lang w:eastAsia="en-US"/>
        </w:rPr>
      </w:pPr>
    </w:p>
    <w:tbl>
      <w:tblPr>
        <w:tblStyle w:val="Rcsostblzat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86"/>
        <w:gridCol w:w="7286"/>
      </w:tblGrid>
      <w:tr w:rsidR="002A7519" w:rsidRPr="007543B1" w14:paraId="3487A627" w14:textId="77777777" w:rsidTr="00280358">
        <w:tc>
          <w:tcPr>
            <w:tcW w:w="1786" w:type="dxa"/>
            <w:vAlign w:val="center"/>
          </w:tcPr>
          <w:p w14:paraId="5C38F55E" w14:textId="77777777" w:rsidR="002A7519" w:rsidRPr="007543B1" w:rsidRDefault="002A7519" w:rsidP="003F1B91">
            <w:pPr>
              <w:suppressAutoHyphens/>
              <w:ind w:left="720"/>
              <w:jc w:val="center"/>
              <w:rPr>
                <w:sz w:val="22"/>
                <w:szCs w:val="22"/>
              </w:rPr>
            </w:pPr>
          </w:p>
        </w:tc>
        <w:tc>
          <w:tcPr>
            <w:tcW w:w="7286" w:type="dxa"/>
            <w:vAlign w:val="center"/>
          </w:tcPr>
          <w:p w14:paraId="1029F423" w14:textId="77777777" w:rsidR="002A7519" w:rsidRPr="007543B1" w:rsidDel="004B2A49" w:rsidRDefault="002A7519" w:rsidP="003F1B91">
            <w:pPr>
              <w:tabs>
                <w:tab w:val="left" w:pos="3402"/>
              </w:tabs>
              <w:ind w:right="-58"/>
              <w:jc w:val="center"/>
              <w:rPr>
                <w:b/>
                <w:sz w:val="22"/>
                <w:szCs w:val="22"/>
              </w:rPr>
            </w:pPr>
            <w:r w:rsidRPr="007543B1">
              <w:rPr>
                <w:b/>
                <w:sz w:val="22"/>
                <w:szCs w:val="22"/>
              </w:rPr>
              <w:t>Kereskedő neve, székhelye</w:t>
            </w:r>
          </w:p>
        </w:tc>
      </w:tr>
      <w:tr w:rsidR="002A7519" w:rsidRPr="007543B1" w14:paraId="0AE6D560" w14:textId="77777777" w:rsidTr="00280358">
        <w:tc>
          <w:tcPr>
            <w:tcW w:w="1786" w:type="dxa"/>
            <w:vAlign w:val="center"/>
          </w:tcPr>
          <w:p w14:paraId="52FDEBED" w14:textId="77777777" w:rsidR="002A7519" w:rsidRPr="007543B1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43B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86" w:type="dxa"/>
          </w:tcPr>
          <w:p w14:paraId="7250C10E" w14:textId="77777777" w:rsidR="002A7519" w:rsidRPr="007543B1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43B1">
              <w:rPr>
                <w:color w:val="000000"/>
                <w:sz w:val="22"/>
                <w:szCs w:val="22"/>
              </w:rPr>
              <w:t>CYEB Energiakereskedő Szolgáltató Kft.</w:t>
            </w:r>
          </w:p>
          <w:p w14:paraId="1F0B2DC0" w14:textId="77777777" w:rsidR="002A7519" w:rsidRPr="007543B1" w:rsidDel="004B2A49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43B1">
              <w:rPr>
                <w:color w:val="000000"/>
                <w:sz w:val="22"/>
                <w:szCs w:val="22"/>
              </w:rPr>
              <w:t>2000 Szentendre, Szmolnyica Sétány 6/5.</w:t>
            </w:r>
          </w:p>
        </w:tc>
      </w:tr>
      <w:tr w:rsidR="002A7519" w:rsidRPr="007543B1" w14:paraId="4FFE9B8C" w14:textId="77777777" w:rsidTr="00280358">
        <w:tc>
          <w:tcPr>
            <w:tcW w:w="1786" w:type="dxa"/>
            <w:vAlign w:val="center"/>
          </w:tcPr>
          <w:p w14:paraId="5494874F" w14:textId="77777777" w:rsidR="002A7519" w:rsidRPr="007543B1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43B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86" w:type="dxa"/>
          </w:tcPr>
          <w:p w14:paraId="6117CDD2" w14:textId="77777777" w:rsidR="002A7519" w:rsidRPr="007543B1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43B1">
              <w:rPr>
                <w:color w:val="000000"/>
                <w:sz w:val="22"/>
                <w:szCs w:val="22"/>
              </w:rPr>
              <w:t>MVM Next Energiakereskedelmi Zrt.</w:t>
            </w:r>
          </w:p>
          <w:p w14:paraId="693FCF3F" w14:textId="77777777" w:rsidR="002A7519" w:rsidRPr="007543B1" w:rsidDel="004B2A49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43B1">
              <w:rPr>
                <w:color w:val="000000"/>
                <w:sz w:val="22"/>
                <w:szCs w:val="22"/>
              </w:rPr>
              <w:t>1081 Budapest, II. János Pál pápa tér 20.</w:t>
            </w:r>
          </w:p>
        </w:tc>
      </w:tr>
      <w:tr w:rsidR="002A7519" w:rsidRPr="007543B1" w14:paraId="26007E48" w14:textId="77777777" w:rsidTr="00280358">
        <w:tc>
          <w:tcPr>
            <w:tcW w:w="1786" w:type="dxa"/>
            <w:vAlign w:val="center"/>
          </w:tcPr>
          <w:p w14:paraId="75A226C4" w14:textId="77777777" w:rsidR="002A7519" w:rsidRPr="007543B1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43B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286" w:type="dxa"/>
          </w:tcPr>
          <w:p w14:paraId="68B63665" w14:textId="77777777" w:rsidR="002A7519" w:rsidRPr="007543B1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43B1">
              <w:rPr>
                <w:color w:val="000000"/>
                <w:sz w:val="22"/>
                <w:szCs w:val="22"/>
              </w:rPr>
              <w:t>ALTEO Energiakereskedő Zrt.</w:t>
            </w:r>
          </w:p>
          <w:p w14:paraId="3151B103" w14:textId="77777777" w:rsidR="002A7519" w:rsidRPr="007543B1" w:rsidDel="004B2A49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43B1">
              <w:rPr>
                <w:color w:val="000000"/>
                <w:sz w:val="22"/>
                <w:szCs w:val="22"/>
              </w:rPr>
              <w:t>1033 Budapest, Kórház Utca 6-12.</w:t>
            </w:r>
          </w:p>
        </w:tc>
      </w:tr>
      <w:tr w:rsidR="002A7519" w:rsidRPr="007543B1" w14:paraId="5BAA4CD7" w14:textId="77777777" w:rsidTr="00280358">
        <w:tc>
          <w:tcPr>
            <w:tcW w:w="1786" w:type="dxa"/>
            <w:vAlign w:val="center"/>
          </w:tcPr>
          <w:p w14:paraId="7BF960DA" w14:textId="77777777" w:rsidR="002A7519" w:rsidRPr="007543B1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43B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86" w:type="dxa"/>
          </w:tcPr>
          <w:p w14:paraId="29057D17" w14:textId="77777777" w:rsidR="002A7519" w:rsidRPr="007543B1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43B1">
              <w:rPr>
                <w:color w:val="000000"/>
                <w:sz w:val="22"/>
                <w:szCs w:val="22"/>
              </w:rPr>
              <w:t>E2 Hungary Energiakereskedelmi és Szolgáltató Zrt.</w:t>
            </w:r>
          </w:p>
          <w:p w14:paraId="529C926D" w14:textId="77777777" w:rsidR="002A7519" w:rsidRPr="007543B1" w:rsidDel="004B2A49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43B1">
              <w:rPr>
                <w:color w:val="000000"/>
                <w:sz w:val="22"/>
                <w:szCs w:val="22"/>
              </w:rPr>
              <w:t>1117 Budapest, Dombóvári Út 26.</w:t>
            </w:r>
          </w:p>
        </w:tc>
      </w:tr>
      <w:tr w:rsidR="002A7519" w:rsidRPr="007543B1" w14:paraId="0E2327B5" w14:textId="77777777" w:rsidTr="00280358">
        <w:tc>
          <w:tcPr>
            <w:tcW w:w="1786" w:type="dxa"/>
            <w:vAlign w:val="center"/>
          </w:tcPr>
          <w:p w14:paraId="2F52CDDE" w14:textId="77777777" w:rsidR="002A7519" w:rsidRPr="007543B1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43B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86" w:type="dxa"/>
          </w:tcPr>
          <w:p w14:paraId="16B0777F" w14:textId="77777777" w:rsidR="002A7519" w:rsidRPr="007543B1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43B1">
              <w:rPr>
                <w:color w:val="000000"/>
                <w:sz w:val="22"/>
                <w:szCs w:val="22"/>
              </w:rPr>
              <w:t>E.ON Energiamegoldások Kft.</w:t>
            </w:r>
          </w:p>
          <w:p w14:paraId="0AE4FF4F" w14:textId="77777777" w:rsidR="002A7519" w:rsidRPr="007543B1" w:rsidDel="004B2A49" w:rsidRDefault="002A7519" w:rsidP="003F1B91">
            <w:pPr>
              <w:jc w:val="center"/>
              <w:rPr>
                <w:color w:val="000000"/>
                <w:sz w:val="22"/>
                <w:szCs w:val="22"/>
              </w:rPr>
            </w:pPr>
            <w:r w:rsidRPr="007543B1">
              <w:rPr>
                <w:color w:val="000000"/>
                <w:sz w:val="22"/>
                <w:szCs w:val="22"/>
              </w:rPr>
              <w:t>1134 Budapest, Váci út. Út. 17.</w:t>
            </w:r>
          </w:p>
        </w:tc>
      </w:tr>
    </w:tbl>
    <w:p w14:paraId="75B71275" w14:textId="77777777" w:rsidR="00332FC7" w:rsidRPr="007543B1" w:rsidRDefault="00332FC7" w:rsidP="002A7519">
      <w:pPr>
        <w:spacing w:before="120"/>
        <w:jc w:val="both"/>
      </w:pPr>
    </w:p>
    <w:p w14:paraId="0B4C0C31" w14:textId="77777777" w:rsidR="002A7519" w:rsidRPr="007543B1" w:rsidRDefault="002A7519" w:rsidP="002B766F">
      <w:pPr>
        <w:jc w:val="both"/>
      </w:pPr>
      <w:r w:rsidRPr="007543B1">
        <w:t xml:space="preserve">Ajánlatkérő </w:t>
      </w:r>
      <w:r w:rsidRPr="007543B1">
        <w:rPr>
          <w:b/>
          <w:bCs/>
        </w:rPr>
        <w:t>felhívja Ajánlattevők figyelmé</w:t>
      </w:r>
      <w:r w:rsidRPr="007543B1">
        <w:rPr>
          <w:b/>
        </w:rPr>
        <w:t>t</w:t>
      </w:r>
      <w:r w:rsidRPr="007543B1">
        <w:t xml:space="preserve">, hogy a közbeszerzési eljárás során </w:t>
      </w:r>
      <w:r w:rsidRPr="007543B1">
        <w:rPr>
          <w:b/>
          <w:bCs/>
        </w:rPr>
        <w:t>kiemelt figyelmet fordít</w:t>
      </w:r>
      <w:r w:rsidRPr="007543B1">
        <w:t xml:space="preserve"> a tisztességtelen piaci magatartás és a versenykorlátozás tilalmáról szóló 1996. évi LVII. törvény (továbbiakban: Tpvt.) 11. §-a, illetve az EUMSZ 101. cikke szerinti rendelkezésekre.</w:t>
      </w:r>
    </w:p>
    <w:p w14:paraId="7F7C66AC" w14:textId="77777777" w:rsidR="002A7519" w:rsidRPr="007543B1" w:rsidRDefault="002A7519" w:rsidP="002B766F">
      <w:pPr>
        <w:autoSpaceDE w:val="0"/>
        <w:autoSpaceDN w:val="0"/>
        <w:adjustRightInd w:val="0"/>
        <w:jc w:val="both"/>
        <w:rPr>
          <w:b/>
          <w:bCs/>
          <w:iCs/>
          <w:lang w:eastAsia="en-US"/>
        </w:rPr>
      </w:pPr>
      <w:r w:rsidRPr="007543B1">
        <w:rPr>
          <w:b/>
          <w:bCs/>
        </w:rPr>
        <w:t xml:space="preserve">Amennyiben Ajánlatkérő </w:t>
      </w:r>
      <w:r w:rsidRPr="007543B1">
        <w:rPr>
          <w:b/>
          <w:bCs/>
          <w:u w:val="single"/>
        </w:rPr>
        <w:t>észleli, vagy alapos okkal feltételezi</w:t>
      </w:r>
      <w:r w:rsidRPr="007543B1">
        <w:rPr>
          <w:b/>
          <w:bCs/>
        </w:rPr>
        <w:t xml:space="preserve"> a felsoroltak nyilvánvaló megsértését</w:t>
      </w:r>
      <w:r w:rsidRPr="007543B1">
        <w:t xml:space="preserve"> a Kbt. 36. § (2) bekezdésében foglaltak alapján – a Tpvt. bejelentésre vagy panaszra vonatkozó szabályai szerint – </w:t>
      </w:r>
      <w:r w:rsidRPr="007543B1">
        <w:rPr>
          <w:b/>
          <w:bCs/>
          <w:u w:val="single"/>
        </w:rPr>
        <w:t>azt haladéktalanul jelzi a Gazdasági Versenyhivatalnak.</w:t>
      </w:r>
    </w:p>
    <w:p w14:paraId="627BE17F" w14:textId="77777777" w:rsidR="002B766F" w:rsidRPr="007543B1" w:rsidRDefault="002B766F" w:rsidP="001E4657">
      <w:pPr>
        <w:rPr>
          <w:b/>
          <w:bCs/>
          <w:iCs/>
          <w:lang w:eastAsia="en-US"/>
        </w:rPr>
      </w:pPr>
    </w:p>
    <w:p w14:paraId="4586BFA5" w14:textId="77777777" w:rsidR="00AB6685" w:rsidRPr="007543B1" w:rsidRDefault="00AB6685" w:rsidP="001E4657">
      <w:pPr>
        <w:rPr>
          <w:b/>
          <w:bCs/>
          <w:iCs/>
          <w:lang w:eastAsia="en-US"/>
        </w:rPr>
      </w:pPr>
    </w:p>
    <w:p w14:paraId="5D72F61B" w14:textId="77777777" w:rsidR="003921CC" w:rsidRPr="007543B1" w:rsidRDefault="003921CC" w:rsidP="001E4657">
      <w:pPr>
        <w:rPr>
          <w:b/>
          <w:bCs/>
          <w:iCs/>
          <w:lang w:eastAsia="en-US"/>
        </w:rPr>
      </w:pPr>
      <w:r w:rsidRPr="007543B1">
        <w:rPr>
          <w:b/>
          <w:bCs/>
          <w:iCs/>
          <w:lang w:eastAsia="en-US"/>
        </w:rPr>
        <w:t>Rövidítések magyarázata:</w:t>
      </w:r>
    </w:p>
    <w:p w14:paraId="1E58497F" w14:textId="77777777" w:rsidR="003921CC" w:rsidRPr="007543B1" w:rsidRDefault="003921CC" w:rsidP="00775D51">
      <w:pPr>
        <w:pStyle w:val="Listaszerbekezds"/>
        <w:numPr>
          <w:ilvl w:val="0"/>
          <w:numId w:val="23"/>
        </w:numPr>
        <w:rPr>
          <w:b/>
          <w:bCs/>
          <w:iCs/>
          <w:lang w:eastAsia="en-US"/>
        </w:rPr>
      </w:pPr>
      <w:r w:rsidRPr="007543B1">
        <w:rPr>
          <w:bCs/>
          <w:iCs/>
          <w:lang w:eastAsia="en-US"/>
        </w:rPr>
        <w:t>ajánlattételi felhívás (továbbiakban: AF),</w:t>
      </w:r>
    </w:p>
    <w:p w14:paraId="3C083EE4" w14:textId="77777777" w:rsidR="003921CC" w:rsidRPr="007543B1" w:rsidRDefault="003921CC" w:rsidP="00775D51">
      <w:pPr>
        <w:pStyle w:val="Listaszerbekezds"/>
        <w:numPr>
          <w:ilvl w:val="0"/>
          <w:numId w:val="23"/>
        </w:numPr>
        <w:rPr>
          <w:b/>
          <w:bCs/>
          <w:iCs/>
          <w:lang w:eastAsia="en-US"/>
        </w:rPr>
      </w:pPr>
      <w:r w:rsidRPr="007543B1">
        <w:rPr>
          <w:bCs/>
          <w:iCs/>
          <w:lang w:eastAsia="en-US"/>
        </w:rPr>
        <w:t>közbeszerzési dokumentumok (továbbiakban: KD),</w:t>
      </w:r>
    </w:p>
    <w:p w14:paraId="23617BAF" w14:textId="77777777" w:rsidR="003921CC" w:rsidRPr="007543B1" w:rsidRDefault="003921CC" w:rsidP="00775D51">
      <w:pPr>
        <w:pStyle w:val="Listaszerbekezds"/>
        <w:numPr>
          <w:ilvl w:val="0"/>
          <w:numId w:val="23"/>
        </w:numPr>
        <w:rPr>
          <w:b/>
          <w:bCs/>
          <w:iCs/>
          <w:lang w:eastAsia="en-US"/>
        </w:rPr>
      </w:pPr>
      <w:r w:rsidRPr="007543B1">
        <w:rPr>
          <w:bCs/>
          <w:iCs/>
          <w:lang w:eastAsia="en-US"/>
        </w:rPr>
        <w:t>keretmegállapodás</w:t>
      </w:r>
      <w:r w:rsidRPr="007543B1">
        <w:rPr>
          <w:b/>
          <w:bCs/>
          <w:iCs/>
          <w:lang w:eastAsia="en-US"/>
        </w:rPr>
        <w:t xml:space="preserve"> </w:t>
      </w:r>
      <w:r w:rsidRPr="007543B1">
        <w:rPr>
          <w:bCs/>
          <w:iCs/>
          <w:lang w:eastAsia="en-US"/>
        </w:rPr>
        <w:t>(továbbiakban: KM),</w:t>
      </w:r>
    </w:p>
    <w:p w14:paraId="6DD2ADA8" w14:textId="77777777" w:rsidR="003921CC" w:rsidRPr="007543B1" w:rsidRDefault="003921CC" w:rsidP="00775D51">
      <w:pPr>
        <w:pStyle w:val="Listaszerbekezds"/>
        <w:numPr>
          <w:ilvl w:val="0"/>
          <w:numId w:val="23"/>
        </w:numPr>
        <w:rPr>
          <w:bCs/>
          <w:iCs/>
          <w:lang w:eastAsia="en-US"/>
        </w:rPr>
      </w:pPr>
      <w:r w:rsidRPr="007543B1">
        <w:rPr>
          <w:bCs/>
          <w:iCs/>
          <w:lang w:eastAsia="en-US"/>
        </w:rPr>
        <w:t>Központosított Közbeszerzési Portál (továbbiakban: KK Portál).</w:t>
      </w:r>
    </w:p>
    <w:p w14:paraId="465CF201" w14:textId="77777777" w:rsidR="003921CC" w:rsidRPr="007543B1" w:rsidRDefault="003921CC" w:rsidP="001E4657">
      <w:pPr>
        <w:rPr>
          <w:b/>
          <w:bCs/>
          <w:iCs/>
          <w:lang w:eastAsia="en-US"/>
        </w:rPr>
      </w:pPr>
    </w:p>
    <w:p w14:paraId="76BCE075" w14:textId="77777777" w:rsidR="003921CC" w:rsidRPr="007543B1" w:rsidRDefault="003921CC">
      <w:pPr>
        <w:spacing w:after="200" w:line="276" w:lineRule="auto"/>
        <w:rPr>
          <w:b/>
          <w:bCs/>
          <w:iCs/>
          <w:lang w:eastAsia="en-US"/>
        </w:rPr>
      </w:pPr>
      <w:r w:rsidRPr="007543B1">
        <w:rPr>
          <w:b/>
          <w:bCs/>
          <w:iCs/>
          <w:lang w:eastAsia="en-US"/>
        </w:rPr>
        <w:br w:type="page"/>
      </w:r>
    </w:p>
    <w:p w14:paraId="46FBEF60" w14:textId="77777777" w:rsidR="003921CC" w:rsidRPr="007543B1" w:rsidRDefault="003921CC" w:rsidP="001E4657">
      <w:pPr>
        <w:rPr>
          <w:b/>
          <w:bCs/>
          <w:iCs/>
          <w:lang w:eastAsia="en-US"/>
        </w:rPr>
      </w:pPr>
    </w:p>
    <w:p w14:paraId="4A1B0DEA" w14:textId="77777777" w:rsidR="00651ABA" w:rsidRPr="007543B1" w:rsidRDefault="00651ABA" w:rsidP="001E4657">
      <w:pPr>
        <w:rPr>
          <w:b/>
          <w:bCs/>
          <w:iCs/>
          <w:lang w:eastAsia="en-US"/>
        </w:rPr>
      </w:pPr>
      <w:r w:rsidRPr="007543B1">
        <w:rPr>
          <w:b/>
          <w:bCs/>
          <w:iCs/>
          <w:lang w:eastAsia="en-US"/>
        </w:rPr>
        <w:t>1. Az ajánlatkérő neve, címe</w:t>
      </w:r>
      <w:r w:rsidR="00F90F96" w:rsidRPr="007543B1">
        <w:rPr>
          <w:b/>
          <w:bCs/>
          <w:iCs/>
          <w:lang w:eastAsia="en-US"/>
        </w:rPr>
        <w:t xml:space="preserve"> és</w:t>
      </w:r>
      <w:r w:rsidRPr="007543B1">
        <w:rPr>
          <w:b/>
          <w:bCs/>
          <w:iCs/>
          <w:lang w:eastAsia="en-US"/>
        </w:rPr>
        <w:t xml:space="preserve"> </w:t>
      </w:r>
      <w:r w:rsidR="00F90F96" w:rsidRPr="007543B1">
        <w:rPr>
          <w:b/>
          <w:bCs/>
          <w:iCs/>
          <w:lang w:eastAsia="en-US"/>
        </w:rPr>
        <w:t>kapcsolattartóinak elérhetőségei</w:t>
      </w:r>
      <w:r w:rsidRPr="007543B1">
        <w:rPr>
          <w:b/>
          <w:bCs/>
          <w:iCs/>
          <w:lang w:eastAsia="en-US"/>
        </w:rPr>
        <w:t>:</w:t>
      </w:r>
    </w:p>
    <w:p w14:paraId="0AF1B442" w14:textId="77777777" w:rsidR="006A6477" w:rsidRPr="007543B1" w:rsidRDefault="006A6477" w:rsidP="001E4657">
      <w:pPr>
        <w:rPr>
          <w:iCs/>
          <w:lang w:eastAsia="en-US"/>
        </w:rPr>
      </w:pPr>
    </w:p>
    <w:p w14:paraId="759D112E" w14:textId="77777777" w:rsidR="006A6477" w:rsidRPr="007543B1" w:rsidRDefault="006A6477" w:rsidP="001E4657">
      <w:pPr>
        <w:rPr>
          <w:b/>
          <w:iCs/>
          <w:lang w:eastAsia="en-US"/>
        </w:rPr>
      </w:pPr>
      <w:r w:rsidRPr="007543B1">
        <w:rPr>
          <w:b/>
          <w:iCs/>
          <w:lang w:eastAsia="en-US"/>
        </w:rPr>
        <w:t xml:space="preserve">A beszerzést lebonyolító intézmény </w:t>
      </w:r>
      <w:r w:rsidR="00B5321C" w:rsidRPr="007543B1">
        <w:rPr>
          <w:b/>
          <w:iCs/>
          <w:lang w:eastAsia="en-US"/>
        </w:rPr>
        <w:t xml:space="preserve">(Ajánlatkérő) </w:t>
      </w:r>
      <w:r w:rsidRPr="007543B1">
        <w:rPr>
          <w:b/>
          <w:iCs/>
          <w:lang w:eastAsia="en-US"/>
        </w:rPr>
        <w:t>adatai:</w:t>
      </w:r>
    </w:p>
    <w:p w14:paraId="25A8FD4F" w14:textId="77777777" w:rsidR="006A6477" w:rsidRPr="007543B1" w:rsidRDefault="006A6477" w:rsidP="001E4657">
      <w:pPr>
        <w:rPr>
          <w:b/>
          <w:iCs/>
          <w:lang w:eastAsia="en-US"/>
        </w:rPr>
      </w:pPr>
    </w:p>
    <w:p w14:paraId="4662E476" w14:textId="77777777" w:rsidR="00704A91" w:rsidRPr="00455943" w:rsidRDefault="00704A91" w:rsidP="00704A91">
      <w:pPr>
        <w:spacing w:before="120"/>
        <w:ind w:left="284"/>
        <w:rPr>
          <w:lang w:eastAsia="en-US"/>
        </w:rPr>
      </w:pPr>
      <w:bookmarkStart w:id="2" w:name="_Hlk133578342"/>
      <w:r w:rsidRPr="00455943">
        <w:rPr>
          <w:lang w:eastAsia="en-US"/>
        </w:rPr>
        <w:t xml:space="preserve">Név: </w:t>
      </w:r>
      <w:r w:rsidRPr="00455943">
        <w:rPr>
          <w:lang w:eastAsia="en-US"/>
        </w:rPr>
        <w:tab/>
      </w:r>
      <w:r w:rsidRPr="00F57F78">
        <w:rPr>
          <w:b/>
          <w:bCs/>
        </w:rPr>
        <w:t>HEGYESHALOM NAGYKÖZSÉG ÖNKORMÁNYZATA</w:t>
      </w:r>
    </w:p>
    <w:p w14:paraId="5AE34C25" w14:textId="77777777" w:rsidR="00704A91" w:rsidRDefault="00704A91" w:rsidP="00704A91">
      <w:pPr>
        <w:ind w:right="-2" w:firstLine="284"/>
        <w:rPr>
          <w:rStyle w:val="szekhely"/>
          <w:caps/>
        </w:rPr>
      </w:pPr>
      <w:proofErr w:type="gramStart"/>
      <w:r w:rsidRPr="00455943">
        <w:rPr>
          <w:lang w:eastAsia="en-US"/>
        </w:rPr>
        <w:t>Cím</w:t>
      </w:r>
      <w:r w:rsidRPr="00800470">
        <w:rPr>
          <w:lang w:eastAsia="en-US"/>
        </w:rPr>
        <w:t xml:space="preserve">:   </w:t>
      </w:r>
      <w:proofErr w:type="gramEnd"/>
      <w:r w:rsidRPr="00800470">
        <w:rPr>
          <w:lang w:eastAsia="en-US"/>
        </w:rPr>
        <w:t xml:space="preserve">        </w:t>
      </w:r>
      <w:r w:rsidRPr="00F57F78">
        <w:rPr>
          <w:rStyle w:val="szekhely"/>
          <w:caps/>
        </w:rPr>
        <w:t>9222 HEGYESHALOM FŐ UTCA 134.</w:t>
      </w:r>
    </w:p>
    <w:p w14:paraId="5CED1A01" w14:textId="77777777" w:rsidR="00704A91" w:rsidRPr="00455943" w:rsidRDefault="00704A91" w:rsidP="00704A91">
      <w:pPr>
        <w:ind w:right="-2" w:firstLine="284"/>
        <w:rPr>
          <w:color w:val="000000"/>
          <w:lang w:eastAsia="en-US"/>
        </w:rPr>
      </w:pPr>
      <w:r w:rsidRPr="00455943">
        <w:rPr>
          <w:color w:val="000000"/>
          <w:lang w:eastAsia="en-US"/>
        </w:rPr>
        <w:t xml:space="preserve">Intézményi KEF azonosító: </w:t>
      </w:r>
      <w:r w:rsidRPr="0019623C">
        <w:rPr>
          <w:color w:val="000000"/>
          <w:lang w:eastAsia="en-US"/>
        </w:rPr>
        <w:t>IN-1</w:t>
      </w:r>
      <w:r>
        <w:rPr>
          <w:color w:val="000000"/>
          <w:lang w:eastAsia="en-US"/>
        </w:rPr>
        <w:t>3883</w:t>
      </w:r>
    </w:p>
    <w:p w14:paraId="0F0B8E27" w14:textId="77777777" w:rsidR="00704A91" w:rsidRDefault="00704A91" w:rsidP="00704A91">
      <w:pPr>
        <w:ind w:left="284" w:right="-2"/>
        <w:rPr>
          <w:i/>
          <w:u w:val="single"/>
        </w:rPr>
      </w:pPr>
    </w:p>
    <w:bookmarkEnd w:id="2"/>
    <w:p w14:paraId="7DAC5440" w14:textId="5253716B" w:rsidR="006A6477" w:rsidRPr="007543B1" w:rsidRDefault="006A6477" w:rsidP="006A6477">
      <w:pPr>
        <w:tabs>
          <w:tab w:val="left" w:pos="9072"/>
        </w:tabs>
        <w:ind w:right="142"/>
        <w:jc w:val="both"/>
        <w:rPr>
          <w:iCs/>
          <w:lang w:eastAsia="en-US"/>
        </w:rPr>
      </w:pPr>
      <w:r w:rsidRPr="007543B1">
        <w:rPr>
          <w:iCs/>
          <w:lang w:eastAsia="en-US"/>
        </w:rPr>
        <w:t xml:space="preserve">A beszerzésben résztvevő Intézmények (Szerződők) részletes adatait a </w:t>
      </w:r>
      <w:r w:rsidR="00AB6685" w:rsidRPr="007543B1">
        <w:rPr>
          <w:iCs/>
          <w:lang w:eastAsia="en-US"/>
        </w:rPr>
        <w:t>KD</w:t>
      </w:r>
      <w:r w:rsidRPr="007543B1">
        <w:rPr>
          <w:iCs/>
          <w:lang w:eastAsia="en-US"/>
        </w:rPr>
        <w:t xml:space="preserve"> részeként kiadott „</w:t>
      </w:r>
      <w:r w:rsidR="00C30616" w:rsidRPr="007543B1">
        <w:rPr>
          <w:iCs/>
          <w:lang w:eastAsia="en-US"/>
        </w:rPr>
        <w:t>ajanlati_artablazat_VE2526</w:t>
      </w:r>
      <w:r w:rsidRPr="007543B1">
        <w:rPr>
          <w:iCs/>
          <w:lang w:eastAsia="en-US"/>
        </w:rPr>
        <w:t>” fájl „Szerződők adatai” munkafüzet lap</w:t>
      </w:r>
      <w:r w:rsidR="000B3E8A" w:rsidRPr="007543B1">
        <w:rPr>
          <w:iCs/>
          <w:lang w:eastAsia="en-US"/>
        </w:rPr>
        <w:t>ja</w:t>
      </w:r>
      <w:r w:rsidRPr="007543B1">
        <w:rPr>
          <w:iCs/>
          <w:lang w:eastAsia="en-US"/>
        </w:rPr>
        <w:t xml:space="preserve"> tartalmazza. </w:t>
      </w:r>
    </w:p>
    <w:p w14:paraId="57291B3A" w14:textId="77777777" w:rsidR="00651ABA" w:rsidRPr="007543B1" w:rsidRDefault="00AF71A2" w:rsidP="00DB6DED">
      <w:pPr>
        <w:autoSpaceDE w:val="0"/>
        <w:autoSpaceDN w:val="0"/>
        <w:adjustRightInd w:val="0"/>
        <w:spacing w:before="240" w:after="120"/>
        <w:jc w:val="both"/>
        <w:rPr>
          <w:color w:val="000000"/>
          <w:lang w:eastAsia="en-US"/>
        </w:rPr>
      </w:pPr>
      <w:r w:rsidRPr="007543B1">
        <w:rPr>
          <w:b/>
          <w:bCs/>
          <w:iCs/>
          <w:lang w:eastAsia="en-US"/>
        </w:rPr>
        <w:t>2</w:t>
      </w:r>
      <w:r w:rsidR="00651ABA" w:rsidRPr="007543B1">
        <w:rPr>
          <w:b/>
          <w:iCs/>
          <w:lang w:eastAsia="en-US"/>
        </w:rPr>
        <w:t>. A</w:t>
      </w:r>
      <w:r w:rsidR="00651ABA" w:rsidRPr="007543B1">
        <w:rPr>
          <w:b/>
          <w:lang w:eastAsia="en-US"/>
        </w:rPr>
        <w:t xml:space="preserve"> keretmegállapodásos eljárás első részét megindító hirdetmény száma és közzétételének napja</w:t>
      </w:r>
      <w:r w:rsidR="00651ABA" w:rsidRPr="007543B1">
        <w:rPr>
          <w:lang w:eastAsia="en-US"/>
        </w:rPr>
        <w:t>:</w:t>
      </w:r>
      <w:r w:rsidR="00651ABA" w:rsidRPr="007543B1">
        <w:rPr>
          <w:color w:val="000000"/>
          <w:lang w:eastAsia="en-US"/>
        </w:rPr>
        <w:t xml:space="preserve"> </w:t>
      </w:r>
    </w:p>
    <w:p w14:paraId="5F066333" w14:textId="77777777" w:rsidR="00651ABA" w:rsidRPr="007543B1" w:rsidRDefault="00651ABA" w:rsidP="002A7519">
      <w:pPr>
        <w:autoSpaceDE w:val="0"/>
        <w:autoSpaceDN w:val="0"/>
        <w:adjustRightInd w:val="0"/>
        <w:ind w:right="-2"/>
        <w:jc w:val="both"/>
        <w:rPr>
          <w:lang w:eastAsia="en-US"/>
        </w:rPr>
      </w:pPr>
      <w:r w:rsidRPr="007543B1">
        <w:rPr>
          <w:color w:val="000000"/>
          <w:lang w:eastAsia="en-US"/>
        </w:rPr>
        <w:t>A K</w:t>
      </w:r>
      <w:r w:rsidR="00E56F12" w:rsidRPr="007543B1">
        <w:rPr>
          <w:color w:val="000000"/>
          <w:lang w:eastAsia="en-US"/>
        </w:rPr>
        <w:t>EF</w:t>
      </w:r>
      <w:r w:rsidRPr="007543B1">
        <w:rPr>
          <w:color w:val="000000"/>
          <w:lang w:eastAsia="en-US"/>
        </w:rPr>
        <w:t xml:space="preserve"> által </w:t>
      </w:r>
      <w:r w:rsidRPr="007543B1">
        <w:rPr>
          <w:lang w:eastAsia="en-US"/>
        </w:rPr>
        <w:t xml:space="preserve">indított </w:t>
      </w:r>
      <w:r w:rsidR="002A7519" w:rsidRPr="007543B1">
        <w:rPr>
          <w:lang w:eastAsia="en-US"/>
        </w:rPr>
        <w:t xml:space="preserve">EKR000062642023 / </w:t>
      </w:r>
      <w:r w:rsidRPr="007543B1">
        <w:rPr>
          <w:lang w:eastAsia="en-US"/>
        </w:rPr>
        <w:t xml:space="preserve">TED </w:t>
      </w:r>
      <w:r w:rsidR="00E02444" w:rsidRPr="007543B1">
        <w:rPr>
          <w:lang w:eastAsia="en-US"/>
        </w:rPr>
        <w:t>202</w:t>
      </w:r>
      <w:r w:rsidR="005D464A" w:rsidRPr="007543B1">
        <w:rPr>
          <w:lang w:eastAsia="en-US"/>
        </w:rPr>
        <w:t>3</w:t>
      </w:r>
      <w:r w:rsidR="00680CDD" w:rsidRPr="007543B1">
        <w:rPr>
          <w:lang w:eastAsia="en-US"/>
        </w:rPr>
        <w:t xml:space="preserve">/S </w:t>
      </w:r>
      <w:r w:rsidR="005D464A" w:rsidRPr="007543B1">
        <w:rPr>
          <w:lang w:eastAsia="en-US"/>
        </w:rPr>
        <w:t>025</w:t>
      </w:r>
      <w:r w:rsidR="00680CDD" w:rsidRPr="007543B1">
        <w:rPr>
          <w:lang w:eastAsia="en-US"/>
        </w:rPr>
        <w:t>-</w:t>
      </w:r>
      <w:r w:rsidR="005D464A" w:rsidRPr="007543B1">
        <w:rPr>
          <w:lang w:eastAsia="en-US"/>
        </w:rPr>
        <w:t>069996</w:t>
      </w:r>
      <w:r w:rsidR="00680CDD" w:rsidRPr="007543B1">
        <w:rPr>
          <w:lang w:eastAsia="en-US"/>
        </w:rPr>
        <w:t xml:space="preserve"> </w:t>
      </w:r>
      <w:r w:rsidR="002A7519" w:rsidRPr="007543B1">
        <w:rPr>
          <w:lang w:eastAsia="en-US"/>
        </w:rPr>
        <w:t xml:space="preserve">/ </w:t>
      </w:r>
      <w:r w:rsidRPr="007543B1">
        <w:t>KÉ-</w:t>
      </w:r>
      <w:r w:rsidR="005D464A" w:rsidRPr="007543B1">
        <w:t>1400</w:t>
      </w:r>
      <w:r w:rsidR="00E02444" w:rsidRPr="007543B1">
        <w:rPr>
          <w:color w:val="000000"/>
        </w:rPr>
        <w:t>/202</w:t>
      </w:r>
      <w:r w:rsidR="005D464A" w:rsidRPr="007543B1">
        <w:rPr>
          <w:color w:val="000000"/>
        </w:rPr>
        <w:t>3</w:t>
      </w:r>
      <w:r w:rsidR="002A7519" w:rsidRPr="007543B1">
        <w:rPr>
          <w:color w:val="000000"/>
        </w:rPr>
        <w:t xml:space="preserve"> </w:t>
      </w:r>
      <w:r w:rsidRPr="007543B1">
        <w:rPr>
          <w:color w:val="000000"/>
        </w:rPr>
        <w:t xml:space="preserve">azonosító számú </w:t>
      </w:r>
      <w:r w:rsidR="0056385A" w:rsidRPr="007543B1">
        <w:rPr>
          <w:color w:val="000000"/>
        </w:rPr>
        <w:t xml:space="preserve">központosított </w:t>
      </w:r>
      <w:r w:rsidRPr="007543B1">
        <w:rPr>
          <w:color w:val="000000"/>
        </w:rPr>
        <w:t>közbeszerzési eljárás</w:t>
      </w:r>
      <w:r w:rsidR="00680CDD" w:rsidRPr="007543B1">
        <w:rPr>
          <w:color w:val="000000"/>
        </w:rPr>
        <w:t xml:space="preserve"> 20</w:t>
      </w:r>
      <w:r w:rsidR="00E02444" w:rsidRPr="007543B1">
        <w:rPr>
          <w:color w:val="000000"/>
        </w:rPr>
        <w:t>2</w:t>
      </w:r>
      <w:r w:rsidR="005D464A" w:rsidRPr="007543B1">
        <w:rPr>
          <w:color w:val="000000"/>
        </w:rPr>
        <w:t>3</w:t>
      </w:r>
      <w:r w:rsidRPr="007543B1">
        <w:rPr>
          <w:color w:val="000000"/>
        </w:rPr>
        <w:t>.</w:t>
      </w:r>
      <w:r w:rsidR="005D464A" w:rsidRPr="007543B1">
        <w:rPr>
          <w:color w:val="000000"/>
        </w:rPr>
        <w:t>02</w:t>
      </w:r>
      <w:r w:rsidR="00680CDD" w:rsidRPr="007543B1">
        <w:rPr>
          <w:color w:val="000000"/>
        </w:rPr>
        <w:t>.</w:t>
      </w:r>
      <w:r w:rsidR="005D464A" w:rsidRPr="007543B1">
        <w:rPr>
          <w:color w:val="000000"/>
        </w:rPr>
        <w:t>03</w:t>
      </w:r>
      <w:r w:rsidRPr="007543B1">
        <w:rPr>
          <w:color w:val="000000"/>
        </w:rPr>
        <w:t>-</w:t>
      </w:r>
      <w:r w:rsidR="005D464A" w:rsidRPr="007543B1">
        <w:rPr>
          <w:color w:val="000000"/>
        </w:rPr>
        <w:t>á</w:t>
      </w:r>
      <w:r w:rsidRPr="007543B1">
        <w:rPr>
          <w:color w:val="000000"/>
        </w:rPr>
        <w:t>n jelent meg az Európai Unió Hivatalos Lapjában</w:t>
      </w:r>
      <w:r w:rsidR="002A7519" w:rsidRPr="007543B1">
        <w:rPr>
          <w:color w:val="000000"/>
        </w:rPr>
        <w:t xml:space="preserve"> (F</w:t>
      </w:r>
      <w:r w:rsidR="002A7519" w:rsidRPr="007543B1">
        <w:rPr>
          <w:lang w:eastAsia="en-US"/>
        </w:rPr>
        <w:t>eladás napja: 2023. január 31.)</w:t>
      </w:r>
    </w:p>
    <w:p w14:paraId="13188148" w14:textId="77777777" w:rsidR="00651ABA" w:rsidRPr="007543B1" w:rsidRDefault="00AF71A2" w:rsidP="00DB6DED">
      <w:pPr>
        <w:autoSpaceDE w:val="0"/>
        <w:autoSpaceDN w:val="0"/>
        <w:adjustRightInd w:val="0"/>
        <w:spacing w:before="240" w:after="120"/>
        <w:rPr>
          <w:lang w:eastAsia="en-US"/>
        </w:rPr>
      </w:pPr>
      <w:r w:rsidRPr="007543B1">
        <w:rPr>
          <w:b/>
          <w:iCs/>
          <w:lang w:eastAsia="en-US"/>
        </w:rPr>
        <w:t>3</w:t>
      </w:r>
      <w:r w:rsidR="00651ABA" w:rsidRPr="007543B1">
        <w:rPr>
          <w:b/>
          <w:iCs/>
          <w:lang w:eastAsia="en-US"/>
        </w:rPr>
        <w:t xml:space="preserve">. A keretmegállapodás </w:t>
      </w:r>
      <w:r w:rsidR="002A7519" w:rsidRPr="007543B1">
        <w:rPr>
          <w:b/>
          <w:iCs/>
          <w:lang w:eastAsia="en-US"/>
        </w:rPr>
        <w:t>adatai</w:t>
      </w:r>
      <w:r w:rsidR="00651ABA" w:rsidRPr="007543B1">
        <w:rPr>
          <w:b/>
          <w:iCs/>
          <w:lang w:eastAsia="en-US"/>
        </w:rPr>
        <w:t>:</w:t>
      </w:r>
    </w:p>
    <w:p w14:paraId="2E247442" w14:textId="77777777" w:rsidR="00651ABA" w:rsidRPr="007543B1" w:rsidRDefault="00651ABA" w:rsidP="00651ABA">
      <w:pPr>
        <w:spacing w:after="120"/>
        <w:ind w:right="-2"/>
        <w:jc w:val="both"/>
      </w:pPr>
      <w:r w:rsidRPr="007543B1">
        <w:rPr>
          <w:lang w:eastAsia="en-US"/>
        </w:rPr>
        <w:t xml:space="preserve">A KEF által a központosított közbeszerzés hatálya alá tartozó kötelezett és önként csatlakozó intézmények részére lefolytatott központosított közbeszerzési eljárás </w:t>
      </w:r>
      <w:r w:rsidRPr="007543B1">
        <w:t>eredményeképpen</w:t>
      </w:r>
      <w:r w:rsidRPr="007543B1">
        <w:rPr>
          <w:lang w:eastAsia="en-US"/>
        </w:rPr>
        <w:t xml:space="preserve"> az alábbi KM került megkötésre:</w:t>
      </w:r>
    </w:p>
    <w:p w14:paraId="478CDE4B" w14:textId="77777777" w:rsidR="00280358" w:rsidRPr="007543B1" w:rsidRDefault="00280358" w:rsidP="00651ABA">
      <w:pPr>
        <w:ind w:right="-2"/>
        <w:jc w:val="both"/>
      </w:pPr>
      <w:r w:rsidRPr="007543B1">
        <w:t>KM tárgya:</w:t>
      </w:r>
      <w:r w:rsidRPr="007543B1">
        <w:tab/>
      </w:r>
      <w:r w:rsidRPr="007543B1">
        <w:tab/>
      </w:r>
      <w:r w:rsidRPr="007543B1">
        <w:tab/>
      </w:r>
      <w:r w:rsidRPr="007543B1">
        <w:rPr>
          <w:lang w:eastAsia="en-US"/>
        </w:rPr>
        <w:t>V</w:t>
      </w:r>
      <w:r w:rsidRPr="007543B1">
        <w:rPr>
          <w:bCs/>
        </w:rPr>
        <w:t>illamos energia központosított beszerzése 2024/25</w:t>
      </w:r>
    </w:p>
    <w:p w14:paraId="0238C6AE" w14:textId="77777777" w:rsidR="005D464A" w:rsidRPr="007543B1" w:rsidRDefault="00651ABA" w:rsidP="00651ABA">
      <w:pPr>
        <w:ind w:right="-2"/>
        <w:jc w:val="both"/>
        <w:rPr>
          <w:iCs/>
          <w:color w:val="000000"/>
        </w:rPr>
      </w:pPr>
      <w:r w:rsidRPr="007543B1">
        <w:t xml:space="preserve">KM azonosítószáma: </w:t>
      </w:r>
      <w:r w:rsidR="002A7519" w:rsidRPr="007543B1">
        <w:tab/>
      </w:r>
      <w:r w:rsidR="002A7519" w:rsidRPr="007543B1">
        <w:tab/>
      </w:r>
      <w:r w:rsidR="00ED49CE" w:rsidRPr="007543B1">
        <w:t>KM01VE</w:t>
      </w:r>
      <w:r w:rsidR="005D464A" w:rsidRPr="007543B1">
        <w:t>2425</w:t>
      </w:r>
      <w:r w:rsidR="00ED49CE" w:rsidRPr="007543B1">
        <w:rPr>
          <w:iCs/>
          <w:color w:val="000000"/>
        </w:rPr>
        <w:t xml:space="preserve"> </w:t>
      </w:r>
    </w:p>
    <w:p w14:paraId="572AB61C" w14:textId="77777777" w:rsidR="00651ABA" w:rsidRPr="007543B1" w:rsidRDefault="00651ABA" w:rsidP="00651ABA">
      <w:pPr>
        <w:ind w:right="-2"/>
        <w:jc w:val="both"/>
        <w:rPr>
          <w:lang w:eastAsia="en-US"/>
        </w:rPr>
      </w:pPr>
      <w:r w:rsidRPr="007543B1">
        <w:rPr>
          <w:lang w:eastAsia="en-US"/>
        </w:rPr>
        <w:t xml:space="preserve">KM aláírásának dátuma: </w:t>
      </w:r>
      <w:r w:rsidR="002A7519" w:rsidRPr="007543B1">
        <w:rPr>
          <w:lang w:eastAsia="en-US"/>
        </w:rPr>
        <w:tab/>
      </w:r>
      <w:r w:rsidRPr="007543B1">
        <w:rPr>
          <w:lang w:eastAsia="en-US"/>
        </w:rPr>
        <w:t>20</w:t>
      </w:r>
      <w:r w:rsidR="00F8361A" w:rsidRPr="007543B1">
        <w:rPr>
          <w:lang w:eastAsia="en-US"/>
        </w:rPr>
        <w:t>2</w:t>
      </w:r>
      <w:r w:rsidR="005D464A" w:rsidRPr="007543B1">
        <w:rPr>
          <w:lang w:eastAsia="en-US"/>
        </w:rPr>
        <w:t>3</w:t>
      </w:r>
      <w:r w:rsidRPr="007543B1">
        <w:rPr>
          <w:lang w:eastAsia="en-US"/>
        </w:rPr>
        <w:t xml:space="preserve">. </w:t>
      </w:r>
      <w:r w:rsidR="00F8361A" w:rsidRPr="007543B1">
        <w:rPr>
          <w:lang w:eastAsia="en-US"/>
        </w:rPr>
        <w:t xml:space="preserve">március </w:t>
      </w:r>
      <w:r w:rsidR="005D464A" w:rsidRPr="007543B1">
        <w:rPr>
          <w:lang w:eastAsia="en-US"/>
        </w:rPr>
        <w:t>27</w:t>
      </w:r>
      <w:r w:rsidRPr="007543B1">
        <w:rPr>
          <w:lang w:eastAsia="en-US"/>
        </w:rPr>
        <w:t>.</w:t>
      </w:r>
    </w:p>
    <w:p w14:paraId="1C993328" w14:textId="601E809F" w:rsidR="00651ABA" w:rsidRPr="007543B1" w:rsidRDefault="00651ABA" w:rsidP="00651ABA">
      <w:pPr>
        <w:ind w:right="-2"/>
        <w:rPr>
          <w:lang w:eastAsia="en-US"/>
        </w:rPr>
      </w:pPr>
      <w:r w:rsidRPr="007543B1">
        <w:rPr>
          <w:lang w:eastAsia="en-US"/>
        </w:rPr>
        <w:t xml:space="preserve">KM időbeli hatálya: </w:t>
      </w:r>
      <w:r w:rsidR="002A7519" w:rsidRPr="007543B1">
        <w:rPr>
          <w:lang w:eastAsia="en-US"/>
        </w:rPr>
        <w:tab/>
      </w:r>
      <w:r w:rsidR="002A7519" w:rsidRPr="007543B1">
        <w:rPr>
          <w:lang w:eastAsia="en-US"/>
        </w:rPr>
        <w:tab/>
      </w:r>
      <w:r w:rsidR="001C2B16" w:rsidRPr="007543B1">
        <w:rPr>
          <w:lang w:eastAsia="en-US"/>
        </w:rPr>
        <w:t>2027</w:t>
      </w:r>
      <w:r w:rsidR="00F8361A" w:rsidRPr="007543B1">
        <w:rPr>
          <w:lang w:eastAsia="en-US"/>
        </w:rPr>
        <w:t>. február 2</w:t>
      </w:r>
      <w:r w:rsidR="005D464A" w:rsidRPr="007543B1">
        <w:rPr>
          <w:lang w:eastAsia="en-US"/>
        </w:rPr>
        <w:t>7</w:t>
      </w:r>
      <w:r w:rsidRPr="007543B1">
        <w:rPr>
          <w:lang w:eastAsia="en-US"/>
        </w:rPr>
        <w:t>.</w:t>
      </w:r>
      <w:r w:rsidR="00472DBB" w:rsidRPr="007543B1">
        <w:rPr>
          <w:lang w:eastAsia="en-US"/>
        </w:rPr>
        <w:t xml:space="preserve"> naptári nap 24:00 óra</w:t>
      </w:r>
    </w:p>
    <w:p w14:paraId="3C4C4DFD" w14:textId="77777777" w:rsidR="00651ABA" w:rsidRPr="007543B1" w:rsidRDefault="00651ABA" w:rsidP="00651ABA">
      <w:pPr>
        <w:autoSpaceDE w:val="0"/>
        <w:autoSpaceDN w:val="0"/>
        <w:adjustRightInd w:val="0"/>
        <w:ind w:right="-2"/>
        <w:rPr>
          <w:lang w:eastAsia="en-US"/>
        </w:rPr>
      </w:pPr>
      <w:r w:rsidRPr="007543B1">
        <w:rPr>
          <w:lang w:eastAsia="en-US"/>
        </w:rPr>
        <w:t xml:space="preserve">KM </w:t>
      </w:r>
      <w:r w:rsidR="002A7519" w:rsidRPr="007543B1">
        <w:rPr>
          <w:lang w:eastAsia="en-US"/>
        </w:rPr>
        <w:t>keretmennyiség:</w:t>
      </w:r>
      <w:r w:rsidR="002A7519" w:rsidRPr="007543B1">
        <w:rPr>
          <w:lang w:eastAsia="en-US"/>
        </w:rPr>
        <w:tab/>
      </w:r>
      <w:r w:rsidR="002A7519" w:rsidRPr="007543B1">
        <w:rPr>
          <w:lang w:eastAsia="en-US"/>
        </w:rPr>
        <w:tab/>
        <w:t>4,5 milliárd kWh</w:t>
      </w:r>
    </w:p>
    <w:p w14:paraId="561C9682" w14:textId="77777777" w:rsidR="00E93BBF" w:rsidRPr="007543B1" w:rsidRDefault="00E93BBF" w:rsidP="00E93BBF">
      <w:pPr>
        <w:spacing w:after="200" w:line="276" w:lineRule="auto"/>
        <w:rPr>
          <w:lang w:eastAsia="en-US"/>
        </w:rPr>
      </w:pPr>
    </w:p>
    <w:p w14:paraId="23459AD5" w14:textId="4B3F4A92" w:rsidR="00651ABA" w:rsidRPr="007543B1" w:rsidRDefault="00651ABA" w:rsidP="00E93BBF">
      <w:pPr>
        <w:spacing w:after="200" w:line="276" w:lineRule="auto"/>
        <w:rPr>
          <w:lang w:eastAsia="en-US"/>
        </w:rPr>
      </w:pPr>
      <w:r w:rsidRPr="007543B1">
        <w:rPr>
          <w:lang w:eastAsia="en-US"/>
        </w:rPr>
        <w:t xml:space="preserve">Ajánlatkérő felhívja </w:t>
      </w:r>
      <w:r w:rsidR="00B5321C" w:rsidRPr="007543B1">
        <w:rPr>
          <w:lang w:eastAsia="en-US"/>
        </w:rPr>
        <w:t>A</w:t>
      </w:r>
      <w:r w:rsidRPr="007543B1">
        <w:rPr>
          <w:lang w:eastAsia="en-US"/>
        </w:rPr>
        <w:t xml:space="preserve">jánlattevők figyelmét, hogy jelen eljárás irányadó szabályait a közbeszerzési eljárás első részének megindításakor, tehát az </w:t>
      </w:r>
      <w:r w:rsidR="002A7519" w:rsidRPr="007543B1">
        <w:rPr>
          <w:lang w:eastAsia="en-US"/>
        </w:rPr>
        <w:t>AF</w:t>
      </w:r>
      <w:r w:rsidRPr="007543B1">
        <w:rPr>
          <w:lang w:eastAsia="en-US"/>
        </w:rPr>
        <w:t xml:space="preserve"> feladásakor hatályos Kbt. rendelkezései tartalmazzák. Jelen eljárásban a </w:t>
      </w:r>
      <w:r w:rsidR="002A7519" w:rsidRPr="007543B1">
        <w:rPr>
          <w:lang w:eastAsia="en-US"/>
        </w:rPr>
        <w:t xml:space="preserve">2023. január 31. </w:t>
      </w:r>
      <w:r w:rsidRPr="007543B1">
        <w:rPr>
          <w:lang w:eastAsia="en-US"/>
        </w:rPr>
        <w:t>napján hatályos Kbt. szabályai alkalmazandók.</w:t>
      </w:r>
    </w:p>
    <w:p w14:paraId="659BADD3" w14:textId="206872C3" w:rsidR="00E93BBF" w:rsidRPr="007543B1" w:rsidRDefault="00E93BBF">
      <w:pPr>
        <w:spacing w:after="200" w:line="276" w:lineRule="auto"/>
        <w:rPr>
          <w:lang w:eastAsia="en-US"/>
        </w:rPr>
      </w:pPr>
      <w:r w:rsidRPr="007543B1">
        <w:rPr>
          <w:lang w:eastAsia="en-US"/>
        </w:rPr>
        <w:br w:type="page"/>
      </w:r>
    </w:p>
    <w:p w14:paraId="4051A16A" w14:textId="77777777" w:rsidR="002A7519" w:rsidRPr="007543B1" w:rsidRDefault="00AF71A2" w:rsidP="002A7519">
      <w:pPr>
        <w:tabs>
          <w:tab w:val="left" w:pos="9072"/>
        </w:tabs>
        <w:autoSpaceDE w:val="0"/>
        <w:autoSpaceDN w:val="0"/>
        <w:adjustRightInd w:val="0"/>
        <w:spacing w:before="240" w:after="120"/>
        <w:ind w:right="142"/>
        <w:rPr>
          <w:b/>
          <w:bCs/>
          <w:iCs/>
          <w:lang w:eastAsia="en-US"/>
        </w:rPr>
      </w:pPr>
      <w:r w:rsidRPr="007543B1">
        <w:rPr>
          <w:b/>
          <w:bCs/>
          <w:iCs/>
          <w:lang w:eastAsia="en-US"/>
        </w:rPr>
        <w:lastRenderedPageBreak/>
        <w:t>4</w:t>
      </w:r>
      <w:r w:rsidR="002A7519" w:rsidRPr="007543B1">
        <w:rPr>
          <w:b/>
          <w:bCs/>
          <w:iCs/>
          <w:lang w:eastAsia="en-US"/>
        </w:rPr>
        <w:t>. A közbeszerzés tárgya és mennyisége:</w:t>
      </w:r>
    </w:p>
    <w:p w14:paraId="16AA36A7" w14:textId="43165D17" w:rsidR="002A7519" w:rsidRPr="007543B1" w:rsidRDefault="002A7519" w:rsidP="002A7519">
      <w:pPr>
        <w:tabs>
          <w:tab w:val="left" w:pos="0"/>
        </w:tabs>
        <w:ind w:right="-2" w:hanging="850"/>
        <w:jc w:val="both"/>
        <w:rPr>
          <w:b/>
        </w:rPr>
      </w:pPr>
      <w:r w:rsidRPr="007543B1">
        <w:rPr>
          <w:b/>
        </w:rPr>
        <w:tab/>
        <w:t xml:space="preserve">Tárgy: </w:t>
      </w:r>
      <w:r w:rsidR="00AF71A2" w:rsidRPr="007543B1">
        <w:rPr>
          <w:b/>
        </w:rPr>
        <w:t xml:space="preserve">Villamos energia beszerzése </w:t>
      </w:r>
      <w:r w:rsidR="00E93BBF" w:rsidRPr="007543B1">
        <w:rPr>
          <w:b/>
        </w:rPr>
        <w:t>a</w:t>
      </w:r>
      <w:r w:rsidR="00AF71A2" w:rsidRPr="007543B1">
        <w:rPr>
          <w:b/>
        </w:rPr>
        <w:t xml:space="preserve"> 2025</w:t>
      </w:r>
      <w:r w:rsidR="001C2B16" w:rsidRPr="007543B1">
        <w:rPr>
          <w:b/>
        </w:rPr>
        <w:t>, 2026</w:t>
      </w:r>
      <w:r w:rsidR="00AF71A2" w:rsidRPr="007543B1">
        <w:rPr>
          <w:b/>
        </w:rPr>
        <w:t xml:space="preserve"> energia évre</w:t>
      </w:r>
    </w:p>
    <w:p w14:paraId="1AFF61AA" w14:textId="4BFE1066" w:rsidR="002A7519" w:rsidRPr="007543B1" w:rsidRDefault="002A7519" w:rsidP="00AF71A2">
      <w:pPr>
        <w:autoSpaceDE w:val="0"/>
        <w:autoSpaceDN w:val="0"/>
        <w:adjustRightInd w:val="0"/>
        <w:spacing w:before="120" w:after="240"/>
        <w:jc w:val="both"/>
        <w:rPr>
          <w:lang w:eastAsia="en-US"/>
        </w:rPr>
      </w:pPr>
      <w:r w:rsidRPr="007543B1">
        <w:rPr>
          <w:lang w:eastAsia="en-US"/>
        </w:rPr>
        <w:t>Ajánlatkérő a</w:t>
      </w:r>
      <w:r w:rsidR="00AF71A2" w:rsidRPr="007543B1">
        <w:rPr>
          <w:lang w:eastAsia="en-US"/>
        </w:rPr>
        <w:t xml:space="preserve">z igényelt </w:t>
      </w:r>
      <w:r w:rsidRPr="007543B1">
        <w:rPr>
          <w:lang w:eastAsia="en-US"/>
        </w:rPr>
        <w:t xml:space="preserve">villamos energiát </w:t>
      </w:r>
      <w:r w:rsidR="00AF71A2" w:rsidRPr="007543B1">
        <w:rPr>
          <w:lang w:eastAsia="en-US"/>
        </w:rPr>
        <w:t xml:space="preserve">Fix áras </w:t>
      </w:r>
      <w:r w:rsidRPr="007543B1">
        <w:rPr>
          <w:lang w:eastAsia="en-US"/>
        </w:rPr>
        <w:t>beszerzési</w:t>
      </w:r>
      <w:r w:rsidR="00AF71A2" w:rsidRPr="007543B1">
        <w:rPr>
          <w:lang w:eastAsia="en-US"/>
        </w:rPr>
        <w:t xml:space="preserve"> m</w:t>
      </w:r>
      <w:r w:rsidRPr="007543B1">
        <w:rPr>
          <w:lang w:eastAsia="en-US"/>
        </w:rPr>
        <w:t>ódszertan szerint kívánja beszerezni</w:t>
      </w:r>
      <w:r w:rsidR="00AF71A2" w:rsidRPr="007543B1">
        <w:rPr>
          <w:lang w:eastAsia="en-US"/>
        </w:rPr>
        <w:t>.</w:t>
      </w:r>
    </w:p>
    <w:p w14:paraId="525264B0" w14:textId="77777777" w:rsidR="002A7519" w:rsidRPr="007543B1" w:rsidRDefault="002A7519" w:rsidP="002A7519">
      <w:pPr>
        <w:tabs>
          <w:tab w:val="left" w:pos="1665"/>
        </w:tabs>
        <w:spacing w:before="120" w:after="120"/>
        <w:ind w:left="1701" w:hanging="1701"/>
        <w:jc w:val="both"/>
        <w:rPr>
          <w:b/>
        </w:rPr>
      </w:pPr>
      <w:r w:rsidRPr="007543B1">
        <w:rPr>
          <w:b/>
        </w:rPr>
        <w:t>Mennyiség:</w:t>
      </w:r>
    </w:p>
    <w:p w14:paraId="19137640" w14:textId="7FDA0575" w:rsidR="00E93BBF" w:rsidRPr="007543B1" w:rsidRDefault="00E93BBF" w:rsidP="00E93BBF">
      <w:pPr>
        <w:tabs>
          <w:tab w:val="left" w:pos="1665"/>
        </w:tabs>
        <w:spacing w:before="120" w:after="120"/>
        <w:ind w:left="1701" w:hanging="1701"/>
        <w:jc w:val="both"/>
        <w:rPr>
          <w:b/>
        </w:rPr>
      </w:pPr>
      <w:r w:rsidRPr="007543B1">
        <w:rPr>
          <w:b/>
        </w:rPr>
        <w:t>I. Rész – Intézményi felhasználású villamos energia 20</w:t>
      </w:r>
      <w:r w:rsidR="00C723CE">
        <w:rPr>
          <w:b/>
        </w:rPr>
        <w:t>2</w:t>
      </w:r>
      <w:r w:rsidRPr="007543B1">
        <w:rPr>
          <w:b/>
        </w:rPr>
        <w:t>5</w:t>
      </w:r>
    </w:p>
    <w:p w14:paraId="3DED9B0A" w14:textId="4F51D23C" w:rsidR="002A7519" w:rsidRPr="000F038A" w:rsidRDefault="00AF71A2" w:rsidP="002A7519">
      <w:pPr>
        <w:jc w:val="both"/>
        <w:rPr>
          <w:b/>
          <w:bCs/>
          <w:color w:val="FF0000"/>
        </w:rPr>
      </w:pPr>
      <w:r w:rsidRPr="000F038A">
        <w:rPr>
          <w:b/>
          <w:bCs/>
          <w:color w:val="FF0000"/>
        </w:rPr>
        <w:t>Szerződött mennyiség összesen</w:t>
      </w:r>
      <w:r w:rsidR="002A7519" w:rsidRPr="000F038A">
        <w:rPr>
          <w:b/>
          <w:bCs/>
          <w:color w:val="FF0000"/>
        </w:rPr>
        <w:t xml:space="preserve">: </w:t>
      </w:r>
      <w:r w:rsidRPr="000F038A">
        <w:rPr>
          <w:b/>
          <w:bCs/>
          <w:color w:val="FF0000"/>
        </w:rPr>
        <w:tab/>
      </w:r>
      <w:r w:rsidRPr="000F038A">
        <w:rPr>
          <w:b/>
          <w:bCs/>
          <w:color w:val="FF0000"/>
        </w:rPr>
        <w:tab/>
      </w:r>
      <w:r w:rsidRPr="000F038A">
        <w:rPr>
          <w:b/>
          <w:bCs/>
          <w:color w:val="FF0000"/>
        </w:rPr>
        <w:tab/>
      </w:r>
      <w:r w:rsidRPr="000F038A">
        <w:rPr>
          <w:b/>
          <w:bCs/>
          <w:color w:val="FF0000"/>
        </w:rPr>
        <w:tab/>
      </w:r>
      <w:r w:rsidR="002A7519" w:rsidRPr="000F038A">
        <w:rPr>
          <w:b/>
          <w:bCs/>
          <w:color w:val="FF0000"/>
        </w:rPr>
        <w:t xml:space="preserve">kWh, </w:t>
      </w:r>
    </w:p>
    <w:p w14:paraId="5F61A613" w14:textId="10FB1DDB" w:rsidR="002A7519" w:rsidRPr="000F038A" w:rsidRDefault="002A7519" w:rsidP="002A7519">
      <w:pPr>
        <w:jc w:val="both"/>
        <w:rPr>
          <w:b/>
          <w:bCs/>
          <w:color w:val="FF0000"/>
        </w:rPr>
      </w:pPr>
      <w:r w:rsidRPr="000F038A">
        <w:rPr>
          <w:b/>
          <w:bCs/>
          <w:color w:val="FF0000"/>
        </w:rPr>
        <w:t>Opci</w:t>
      </w:r>
      <w:r w:rsidR="00AF71A2" w:rsidRPr="000F038A">
        <w:rPr>
          <w:b/>
          <w:bCs/>
          <w:color w:val="FF0000"/>
        </w:rPr>
        <w:t xml:space="preserve">óval növelt (maximum) szerződött </w:t>
      </w:r>
      <w:r w:rsidRPr="000F038A">
        <w:rPr>
          <w:b/>
          <w:bCs/>
          <w:color w:val="FF0000"/>
        </w:rPr>
        <w:t xml:space="preserve">mennyiség: </w:t>
      </w:r>
      <w:r w:rsidR="00AF71A2" w:rsidRPr="000F038A">
        <w:rPr>
          <w:b/>
          <w:bCs/>
          <w:color w:val="FF0000"/>
        </w:rPr>
        <w:tab/>
      </w:r>
      <w:r w:rsidRPr="000F038A">
        <w:rPr>
          <w:b/>
          <w:bCs/>
          <w:color w:val="FF0000"/>
        </w:rPr>
        <w:t>kWh</w:t>
      </w:r>
      <w:r w:rsidR="00AF71A2" w:rsidRPr="000F038A">
        <w:rPr>
          <w:b/>
          <w:bCs/>
          <w:color w:val="FF0000"/>
        </w:rPr>
        <w:t>.</w:t>
      </w:r>
      <w:r w:rsidRPr="000F038A">
        <w:rPr>
          <w:b/>
          <w:bCs/>
          <w:color w:val="FF0000"/>
        </w:rPr>
        <w:t xml:space="preserve"> </w:t>
      </w:r>
    </w:p>
    <w:p w14:paraId="402CFFC5" w14:textId="77777777" w:rsidR="00AF71A2" w:rsidRPr="007543B1" w:rsidRDefault="00AF71A2" w:rsidP="002A7519">
      <w:pPr>
        <w:pStyle w:val="Listaszerbekezds"/>
        <w:ind w:left="0"/>
        <w:jc w:val="both"/>
      </w:pPr>
    </w:p>
    <w:p w14:paraId="580B3E12" w14:textId="12A9EB58" w:rsidR="00E93BBF" w:rsidRPr="007543B1" w:rsidRDefault="00E93BBF" w:rsidP="00E93BBF">
      <w:pPr>
        <w:tabs>
          <w:tab w:val="left" w:pos="1665"/>
        </w:tabs>
        <w:spacing w:before="120" w:after="120"/>
        <w:ind w:left="1701" w:hanging="1701"/>
        <w:jc w:val="both"/>
        <w:rPr>
          <w:b/>
        </w:rPr>
      </w:pPr>
      <w:r w:rsidRPr="007543B1">
        <w:rPr>
          <w:b/>
        </w:rPr>
        <w:t>II. Rész – Közvilágítási célú villamos energia 20</w:t>
      </w:r>
      <w:r w:rsidR="00C723CE">
        <w:rPr>
          <w:b/>
        </w:rPr>
        <w:t>2</w:t>
      </w:r>
      <w:r w:rsidRPr="007543B1">
        <w:rPr>
          <w:b/>
        </w:rPr>
        <w:t>5</w:t>
      </w:r>
    </w:p>
    <w:p w14:paraId="4259172C" w14:textId="0CB51275" w:rsidR="00E93BBF" w:rsidRPr="000F038A" w:rsidRDefault="00E93BBF" w:rsidP="00E93BBF">
      <w:pPr>
        <w:jc w:val="both"/>
        <w:rPr>
          <w:b/>
          <w:bCs/>
          <w:color w:val="FF0000"/>
        </w:rPr>
      </w:pPr>
      <w:r w:rsidRPr="000F038A">
        <w:rPr>
          <w:b/>
          <w:bCs/>
          <w:color w:val="FF0000"/>
        </w:rPr>
        <w:t xml:space="preserve">Szerződött mennyiség összesen: </w:t>
      </w:r>
      <w:r w:rsidRPr="000F038A">
        <w:rPr>
          <w:b/>
          <w:bCs/>
          <w:color w:val="FF0000"/>
        </w:rPr>
        <w:tab/>
      </w:r>
      <w:r w:rsidRPr="000F038A">
        <w:rPr>
          <w:b/>
          <w:bCs/>
          <w:color w:val="FF0000"/>
        </w:rPr>
        <w:tab/>
      </w:r>
      <w:r w:rsidRPr="000F038A">
        <w:rPr>
          <w:b/>
          <w:bCs/>
          <w:color w:val="FF0000"/>
        </w:rPr>
        <w:tab/>
      </w:r>
      <w:r w:rsidRPr="000F038A">
        <w:rPr>
          <w:b/>
          <w:bCs/>
          <w:color w:val="FF0000"/>
        </w:rPr>
        <w:tab/>
        <w:t xml:space="preserve">kWh, </w:t>
      </w:r>
    </w:p>
    <w:p w14:paraId="6EDADCA1" w14:textId="0B4A9E7E" w:rsidR="00E93BBF" w:rsidRPr="000F038A" w:rsidRDefault="00E93BBF" w:rsidP="00E93BBF">
      <w:pPr>
        <w:jc w:val="both"/>
        <w:rPr>
          <w:b/>
          <w:bCs/>
          <w:color w:val="FF0000"/>
        </w:rPr>
      </w:pPr>
      <w:r w:rsidRPr="000F038A">
        <w:rPr>
          <w:b/>
          <w:bCs/>
          <w:color w:val="FF0000"/>
        </w:rPr>
        <w:t xml:space="preserve">Opcióval növelt (maximum) szerződött mennyiség: </w:t>
      </w:r>
      <w:r w:rsidRPr="000F038A">
        <w:rPr>
          <w:b/>
          <w:bCs/>
          <w:color w:val="FF0000"/>
        </w:rPr>
        <w:tab/>
        <w:t xml:space="preserve">kWh. </w:t>
      </w:r>
    </w:p>
    <w:p w14:paraId="782FACF5" w14:textId="77777777" w:rsidR="00E93BBF" w:rsidRPr="007543B1" w:rsidRDefault="00E93BBF" w:rsidP="002A7519">
      <w:pPr>
        <w:pStyle w:val="Listaszerbekezds"/>
        <w:ind w:left="0"/>
        <w:jc w:val="both"/>
      </w:pPr>
    </w:p>
    <w:p w14:paraId="2134E71E" w14:textId="3DA3989B" w:rsidR="00E93BBF" w:rsidRPr="007543B1" w:rsidRDefault="00E93BBF" w:rsidP="00E93BBF">
      <w:pPr>
        <w:tabs>
          <w:tab w:val="left" w:pos="1665"/>
        </w:tabs>
        <w:spacing w:before="120" w:after="120"/>
        <w:ind w:left="1701" w:hanging="1701"/>
        <w:jc w:val="both"/>
        <w:rPr>
          <w:b/>
        </w:rPr>
      </w:pPr>
      <w:r w:rsidRPr="007543B1">
        <w:rPr>
          <w:b/>
        </w:rPr>
        <w:t>III. Rész – Intézményi felhasználású villamos energia 20</w:t>
      </w:r>
      <w:r w:rsidR="00C723CE">
        <w:rPr>
          <w:b/>
        </w:rPr>
        <w:t>2</w:t>
      </w:r>
      <w:r w:rsidRPr="007543B1">
        <w:rPr>
          <w:b/>
        </w:rPr>
        <w:t>6</w:t>
      </w:r>
    </w:p>
    <w:p w14:paraId="0593209A" w14:textId="1991D950" w:rsidR="00E93BBF" w:rsidRPr="000F038A" w:rsidRDefault="00E93BBF" w:rsidP="00E93BBF">
      <w:pPr>
        <w:jc w:val="both"/>
        <w:rPr>
          <w:b/>
          <w:bCs/>
          <w:color w:val="FF0000"/>
        </w:rPr>
      </w:pPr>
      <w:r w:rsidRPr="000F038A">
        <w:rPr>
          <w:b/>
          <w:bCs/>
          <w:color w:val="FF0000"/>
        </w:rPr>
        <w:t xml:space="preserve">Szerződött mennyiség összesen: </w:t>
      </w:r>
      <w:r w:rsidRPr="000F038A">
        <w:rPr>
          <w:b/>
          <w:bCs/>
          <w:color w:val="FF0000"/>
        </w:rPr>
        <w:tab/>
      </w:r>
      <w:r w:rsidRPr="000F038A">
        <w:rPr>
          <w:b/>
          <w:bCs/>
          <w:color w:val="FF0000"/>
        </w:rPr>
        <w:tab/>
      </w:r>
      <w:r w:rsidRPr="000F038A">
        <w:rPr>
          <w:b/>
          <w:bCs/>
          <w:color w:val="FF0000"/>
        </w:rPr>
        <w:tab/>
      </w:r>
      <w:r w:rsidRPr="000F038A">
        <w:rPr>
          <w:b/>
          <w:bCs/>
          <w:color w:val="FF0000"/>
        </w:rPr>
        <w:tab/>
        <w:t xml:space="preserve">kWh, </w:t>
      </w:r>
    </w:p>
    <w:p w14:paraId="785657FC" w14:textId="48AF05BD" w:rsidR="00E93BBF" w:rsidRPr="000F038A" w:rsidRDefault="00E93BBF" w:rsidP="00E93BBF">
      <w:pPr>
        <w:jc w:val="both"/>
        <w:rPr>
          <w:b/>
          <w:bCs/>
          <w:color w:val="FF0000"/>
        </w:rPr>
      </w:pPr>
      <w:r w:rsidRPr="000F038A">
        <w:rPr>
          <w:b/>
          <w:bCs/>
          <w:color w:val="FF0000"/>
        </w:rPr>
        <w:t xml:space="preserve">Opcióval növelt (maximum) szerződött mennyiség: </w:t>
      </w:r>
      <w:r w:rsidRPr="000F038A">
        <w:rPr>
          <w:b/>
          <w:bCs/>
          <w:color w:val="FF0000"/>
        </w:rPr>
        <w:tab/>
        <w:t xml:space="preserve">kWh. </w:t>
      </w:r>
    </w:p>
    <w:p w14:paraId="237A468D" w14:textId="77777777" w:rsidR="00E93BBF" w:rsidRPr="007543B1" w:rsidRDefault="00E93BBF" w:rsidP="00E93BBF">
      <w:pPr>
        <w:pStyle w:val="Listaszerbekezds"/>
        <w:ind w:left="0"/>
        <w:jc w:val="both"/>
      </w:pPr>
    </w:p>
    <w:p w14:paraId="24F14732" w14:textId="68E9A74A" w:rsidR="00E93BBF" w:rsidRPr="007543B1" w:rsidRDefault="00E93BBF" w:rsidP="00E93BBF">
      <w:pPr>
        <w:tabs>
          <w:tab w:val="left" w:pos="1665"/>
        </w:tabs>
        <w:spacing w:before="120" w:after="120"/>
        <w:ind w:left="1701" w:hanging="1701"/>
        <w:jc w:val="both"/>
        <w:rPr>
          <w:b/>
        </w:rPr>
      </w:pPr>
      <w:r w:rsidRPr="007543B1">
        <w:rPr>
          <w:b/>
        </w:rPr>
        <w:t>IV. Rész – Közvilágítási célú villamos energia 20</w:t>
      </w:r>
      <w:r w:rsidR="00C723CE">
        <w:rPr>
          <w:b/>
        </w:rPr>
        <w:t>2</w:t>
      </w:r>
      <w:r w:rsidRPr="007543B1">
        <w:rPr>
          <w:b/>
        </w:rPr>
        <w:t>6</w:t>
      </w:r>
    </w:p>
    <w:p w14:paraId="574516F0" w14:textId="7D7C05D0" w:rsidR="00E93BBF" w:rsidRPr="000F038A" w:rsidRDefault="00E93BBF" w:rsidP="00E93BBF">
      <w:pPr>
        <w:jc w:val="both"/>
        <w:rPr>
          <w:b/>
          <w:bCs/>
          <w:color w:val="FF0000"/>
        </w:rPr>
      </w:pPr>
      <w:r w:rsidRPr="000F038A">
        <w:rPr>
          <w:b/>
          <w:bCs/>
          <w:color w:val="FF0000"/>
        </w:rPr>
        <w:t xml:space="preserve">Szerződött mennyiség összesen: </w:t>
      </w:r>
      <w:r w:rsidRPr="000F038A">
        <w:rPr>
          <w:b/>
          <w:bCs/>
          <w:color w:val="FF0000"/>
        </w:rPr>
        <w:tab/>
      </w:r>
      <w:r w:rsidRPr="000F038A">
        <w:rPr>
          <w:b/>
          <w:bCs/>
          <w:color w:val="FF0000"/>
        </w:rPr>
        <w:tab/>
      </w:r>
      <w:r w:rsidRPr="000F038A">
        <w:rPr>
          <w:b/>
          <w:bCs/>
          <w:color w:val="FF0000"/>
        </w:rPr>
        <w:tab/>
      </w:r>
      <w:r w:rsidRPr="000F038A">
        <w:rPr>
          <w:b/>
          <w:bCs/>
          <w:color w:val="FF0000"/>
        </w:rPr>
        <w:tab/>
        <w:t xml:space="preserve">kWh, </w:t>
      </w:r>
    </w:p>
    <w:p w14:paraId="108DE3DC" w14:textId="19F7FAD2" w:rsidR="00E93BBF" w:rsidRPr="000F038A" w:rsidRDefault="00E93BBF" w:rsidP="00E93BBF">
      <w:pPr>
        <w:jc w:val="both"/>
        <w:rPr>
          <w:b/>
          <w:bCs/>
          <w:color w:val="FF0000"/>
        </w:rPr>
      </w:pPr>
      <w:r w:rsidRPr="000F038A">
        <w:rPr>
          <w:b/>
          <w:bCs/>
          <w:color w:val="FF0000"/>
        </w:rPr>
        <w:t xml:space="preserve">Opcióval növelt (maximum) szerződött mennyiség: </w:t>
      </w:r>
      <w:r w:rsidRPr="000F038A">
        <w:rPr>
          <w:b/>
          <w:bCs/>
          <w:color w:val="FF0000"/>
        </w:rPr>
        <w:tab/>
        <w:t xml:space="preserve">kWh. </w:t>
      </w:r>
    </w:p>
    <w:p w14:paraId="35372FE3" w14:textId="77777777" w:rsidR="00E93BBF" w:rsidRPr="007543B1" w:rsidRDefault="00E93BBF" w:rsidP="002A7519">
      <w:pPr>
        <w:pStyle w:val="Listaszerbekezds"/>
        <w:ind w:left="0"/>
        <w:jc w:val="both"/>
      </w:pPr>
    </w:p>
    <w:p w14:paraId="195CEC61" w14:textId="4D6D5068" w:rsidR="00AF71A2" w:rsidRPr="007543B1" w:rsidRDefault="00AF71A2" w:rsidP="00AF71A2">
      <w:pPr>
        <w:tabs>
          <w:tab w:val="left" w:pos="9072"/>
        </w:tabs>
        <w:ind w:right="142"/>
        <w:jc w:val="both"/>
        <w:rPr>
          <w:iCs/>
          <w:lang w:eastAsia="en-US"/>
        </w:rPr>
      </w:pPr>
      <w:r w:rsidRPr="007543B1">
        <w:rPr>
          <w:iCs/>
          <w:lang w:eastAsia="en-US"/>
        </w:rPr>
        <w:t xml:space="preserve">A beszerezni kívánt villamos energia felhasználási helyenkénti </w:t>
      </w:r>
      <w:r w:rsidR="0056385A" w:rsidRPr="007543B1">
        <w:rPr>
          <w:iCs/>
          <w:lang w:eastAsia="en-US"/>
        </w:rPr>
        <w:t xml:space="preserve">(POD) </w:t>
      </w:r>
      <w:r w:rsidRPr="007543B1">
        <w:rPr>
          <w:iCs/>
          <w:lang w:eastAsia="en-US"/>
        </w:rPr>
        <w:t>részletes bontását és az egyéb feltételeket a KD részeként kiadott „</w:t>
      </w:r>
      <w:r w:rsidR="00C30616" w:rsidRPr="007543B1">
        <w:rPr>
          <w:iCs/>
          <w:lang w:eastAsia="en-US"/>
        </w:rPr>
        <w:t>ajanlati_artablazat_VE2526</w:t>
      </w:r>
      <w:r w:rsidRPr="007543B1">
        <w:rPr>
          <w:iCs/>
          <w:lang w:eastAsia="en-US"/>
        </w:rPr>
        <w:t>” fájl „Műszaki adattábla” munkafüzet lapja</w:t>
      </w:r>
      <w:r w:rsidR="00E93BBF" w:rsidRPr="007543B1">
        <w:rPr>
          <w:iCs/>
          <w:lang w:eastAsia="en-US"/>
        </w:rPr>
        <w:t>,</w:t>
      </w:r>
      <w:r w:rsidRPr="007543B1">
        <w:rPr>
          <w:iCs/>
          <w:lang w:eastAsia="en-US"/>
        </w:rPr>
        <w:t xml:space="preserve"> illetve az egyedi szerződés minta tartalmazza. </w:t>
      </w:r>
    </w:p>
    <w:p w14:paraId="195C9CAE" w14:textId="77777777" w:rsidR="00AB45EC" w:rsidRPr="007543B1" w:rsidRDefault="00AB45EC" w:rsidP="00AB45EC">
      <w:pPr>
        <w:tabs>
          <w:tab w:val="left" w:pos="9072"/>
        </w:tabs>
        <w:autoSpaceDE w:val="0"/>
        <w:autoSpaceDN w:val="0"/>
        <w:adjustRightInd w:val="0"/>
        <w:spacing w:before="240" w:after="120"/>
        <w:ind w:right="142"/>
        <w:rPr>
          <w:lang w:eastAsia="en-US"/>
        </w:rPr>
      </w:pPr>
      <w:r w:rsidRPr="007543B1">
        <w:rPr>
          <w:b/>
          <w:bCs/>
          <w:iCs/>
          <w:lang w:eastAsia="en-US"/>
        </w:rPr>
        <w:t>5. A szerződés meghatározása:</w:t>
      </w:r>
    </w:p>
    <w:p w14:paraId="10F36C05" w14:textId="77777777" w:rsidR="00AB45EC" w:rsidRPr="007543B1" w:rsidRDefault="00AB45EC" w:rsidP="00AB45EC">
      <w:pPr>
        <w:tabs>
          <w:tab w:val="left" w:pos="9072"/>
        </w:tabs>
        <w:autoSpaceDE w:val="0"/>
        <w:autoSpaceDN w:val="0"/>
        <w:adjustRightInd w:val="0"/>
        <w:ind w:right="142"/>
        <w:jc w:val="both"/>
        <w:rPr>
          <w:i/>
          <w:iCs/>
          <w:lang w:eastAsia="en-US"/>
        </w:rPr>
      </w:pPr>
      <w:r w:rsidRPr="007543B1">
        <w:rPr>
          <w:rFonts w:eastAsia="MS Mincho"/>
        </w:rPr>
        <w:t xml:space="preserve">Teljes ellátás alapú villamos energia adásvételi szerződés </w:t>
      </w:r>
      <w:r w:rsidRPr="007543B1">
        <w:t>a „</w:t>
      </w:r>
      <w:r w:rsidRPr="007543B1">
        <w:rPr>
          <w:i/>
          <w:lang w:eastAsia="en-US"/>
        </w:rPr>
        <w:t>V</w:t>
      </w:r>
      <w:r w:rsidRPr="007543B1">
        <w:rPr>
          <w:bCs/>
          <w:i/>
        </w:rPr>
        <w:t xml:space="preserve">illamos energia központosított beszerzése 2024/25” </w:t>
      </w:r>
      <w:r w:rsidRPr="007543B1">
        <w:rPr>
          <w:bCs/>
        </w:rPr>
        <w:t>tárgyú</w:t>
      </w:r>
      <w:r w:rsidRPr="007543B1">
        <w:rPr>
          <w:bCs/>
          <w:i/>
        </w:rPr>
        <w:t xml:space="preserve">, </w:t>
      </w:r>
      <w:r w:rsidRPr="007543B1">
        <w:rPr>
          <w:i/>
        </w:rPr>
        <w:t>KM01VE2425</w:t>
      </w:r>
      <w:r w:rsidRPr="007543B1">
        <w:t xml:space="preserve"> számú </w:t>
      </w:r>
      <w:r w:rsidR="00AB6685" w:rsidRPr="007543B1">
        <w:t xml:space="preserve">KM-ben </w:t>
      </w:r>
      <w:r w:rsidRPr="007543B1">
        <w:t>foglaltakkal összhangban.</w:t>
      </w:r>
    </w:p>
    <w:p w14:paraId="6583C71E" w14:textId="77777777" w:rsidR="00AB45EC" w:rsidRPr="007543B1" w:rsidRDefault="00AB45EC" w:rsidP="00AB45EC">
      <w:pPr>
        <w:tabs>
          <w:tab w:val="left" w:pos="9072"/>
        </w:tabs>
        <w:spacing w:before="240" w:after="120"/>
        <w:ind w:right="142"/>
        <w:jc w:val="both"/>
      </w:pPr>
      <w:r w:rsidRPr="007543B1">
        <w:rPr>
          <w:b/>
          <w:bCs/>
          <w:iCs/>
          <w:lang w:eastAsia="en-US"/>
        </w:rPr>
        <w:t>6. A szerződés időtartama vagy a teljesítés határideje:</w:t>
      </w:r>
    </w:p>
    <w:p w14:paraId="6CFC7CFE" w14:textId="77777777" w:rsidR="00E93BBF" w:rsidRPr="007543B1" w:rsidRDefault="00AB45EC" w:rsidP="00AB45EC">
      <w:pPr>
        <w:tabs>
          <w:tab w:val="left" w:pos="9072"/>
        </w:tabs>
        <w:ind w:right="142"/>
        <w:jc w:val="both"/>
      </w:pPr>
      <w:r w:rsidRPr="007543B1">
        <w:t xml:space="preserve">A szerződés teljesítésének ideje: </w:t>
      </w:r>
    </w:p>
    <w:p w14:paraId="1DB16676" w14:textId="7E66FE42" w:rsidR="00E93BBF" w:rsidRPr="007543B1" w:rsidRDefault="00E93BBF" w:rsidP="00E93BBF">
      <w:pPr>
        <w:tabs>
          <w:tab w:val="left" w:pos="1665"/>
        </w:tabs>
        <w:spacing w:before="120" w:after="120"/>
        <w:ind w:left="1701" w:hanging="1701"/>
        <w:jc w:val="both"/>
        <w:rPr>
          <w:b/>
        </w:rPr>
      </w:pPr>
      <w:r w:rsidRPr="007543B1">
        <w:rPr>
          <w:b/>
        </w:rPr>
        <w:t>I. Rész – Intézményi felhasználású villamos energia 20</w:t>
      </w:r>
      <w:r w:rsidR="00C723CE">
        <w:rPr>
          <w:b/>
        </w:rPr>
        <w:t>2</w:t>
      </w:r>
      <w:r w:rsidRPr="007543B1">
        <w:rPr>
          <w:b/>
        </w:rPr>
        <w:t>5</w:t>
      </w:r>
    </w:p>
    <w:p w14:paraId="2F30462C" w14:textId="2329AA65" w:rsidR="00E93BBF" w:rsidRPr="000F038A" w:rsidRDefault="00E93BBF" w:rsidP="00E93BBF">
      <w:pPr>
        <w:tabs>
          <w:tab w:val="left" w:pos="9072"/>
        </w:tabs>
        <w:ind w:right="142"/>
        <w:jc w:val="both"/>
        <w:rPr>
          <w:b/>
          <w:bCs/>
          <w:color w:val="FF0000"/>
        </w:rPr>
      </w:pPr>
      <w:r w:rsidRPr="000F038A">
        <w:rPr>
          <w:b/>
          <w:bCs/>
          <w:color w:val="FF0000"/>
        </w:rPr>
        <w:t>2025. január 1</w:t>
      </w:r>
      <w:r w:rsidR="000F038A">
        <w:rPr>
          <w:b/>
          <w:bCs/>
          <w:color w:val="FF0000"/>
        </w:rPr>
        <w:t>. 0:00</w:t>
      </w:r>
      <w:r w:rsidRPr="000F038A">
        <w:rPr>
          <w:b/>
          <w:bCs/>
          <w:color w:val="FF0000"/>
        </w:rPr>
        <w:t xml:space="preserve"> - 2025. december 31.</w:t>
      </w:r>
      <w:r w:rsidR="000F038A">
        <w:rPr>
          <w:b/>
          <w:bCs/>
          <w:color w:val="FF0000"/>
        </w:rPr>
        <w:t xml:space="preserve"> 24:00</w:t>
      </w:r>
    </w:p>
    <w:p w14:paraId="13364C1B" w14:textId="1F8F3BD7" w:rsidR="00E93BBF" w:rsidRPr="007543B1" w:rsidRDefault="00E93BBF" w:rsidP="00E93BBF">
      <w:pPr>
        <w:tabs>
          <w:tab w:val="left" w:pos="1665"/>
        </w:tabs>
        <w:spacing w:before="120" w:after="120"/>
        <w:ind w:left="1701" w:hanging="1701"/>
        <w:jc w:val="both"/>
        <w:rPr>
          <w:b/>
        </w:rPr>
      </w:pPr>
      <w:r w:rsidRPr="007543B1">
        <w:rPr>
          <w:b/>
        </w:rPr>
        <w:t>II. Rész – Közvilágítási célú villamos energia 20</w:t>
      </w:r>
      <w:r w:rsidR="00C723CE">
        <w:rPr>
          <w:b/>
        </w:rPr>
        <w:t>2</w:t>
      </w:r>
      <w:r w:rsidRPr="007543B1">
        <w:rPr>
          <w:b/>
        </w:rPr>
        <w:t>5</w:t>
      </w:r>
    </w:p>
    <w:p w14:paraId="0A8CC483" w14:textId="770C60C1" w:rsidR="00E93BBF" w:rsidRPr="000F038A" w:rsidRDefault="00E93BBF" w:rsidP="00E93BBF">
      <w:pPr>
        <w:tabs>
          <w:tab w:val="left" w:pos="9072"/>
        </w:tabs>
        <w:ind w:right="142"/>
        <w:jc w:val="both"/>
        <w:rPr>
          <w:b/>
          <w:bCs/>
          <w:color w:val="FF0000"/>
        </w:rPr>
      </w:pPr>
      <w:r w:rsidRPr="000F038A">
        <w:rPr>
          <w:b/>
          <w:bCs/>
          <w:color w:val="FF0000"/>
        </w:rPr>
        <w:t>2025. január 1</w:t>
      </w:r>
      <w:r w:rsidR="000F038A">
        <w:rPr>
          <w:b/>
          <w:bCs/>
          <w:color w:val="FF0000"/>
        </w:rPr>
        <w:t>. 0:00</w:t>
      </w:r>
      <w:r w:rsidRPr="000F038A">
        <w:rPr>
          <w:b/>
          <w:bCs/>
          <w:color w:val="FF0000"/>
        </w:rPr>
        <w:t xml:space="preserve"> - 2025. december 31.</w:t>
      </w:r>
      <w:r w:rsidR="000F038A">
        <w:rPr>
          <w:b/>
          <w:bCs/>
          <w:color w:val="FF0000"/>
        </w:rPr>
        <w:t xml:space="preserve"> 24:00</w:t>
      </w:r>
    </w:p>
    <w:p w14:paraId="460A7F16" w14:textId="34404AED" w:rsidR="00E93BBF" w:rsidRPr="007543B1" w:rsidRDefault="00E93BBF" w:rsidP="00E93BBF">
      <w:pPr>
        <w:tabs>
          <w:tab w:val="left" w:pos="1665"/>
        </w:tabs>
        <w:spacing w:before="120" w:after="120"/>
        <w:ind w:left="1701" w:hanging="1701"/>
        <w:jc w:val="both"/>
        <w:rPr>
          <w:b/>
        </w:rPr>
      </w:pPr>
      <w:r w:rsidRPr="007543B1">
        <w:rPr>
          <w:b/>
        </w:rPr>
        <w:t>III. Rész – Intézményi felhasználású villamos energia 20</w:t>
      </w:r>
      <w:r w:rsidR="00C723CE">
        <w:rPr>
          <w:b/>
        </w:rPr>
        <w:t>2</w:t>
      </w:r>
      <w:r w:rsidRPr="007543B1">
        <w:rPr>
          <w:b/>
        </w:rPr>
        <w:t>6</w:t>
      </w:r>
    </w:p>
    <w:p w14:paraId="555B94FA" w14:textId="1A91CAEF" w:rsidR="00E93BBF" w:rsidRPr="000F038A" w:rsidRDefault="00E93BBF" w:rsidP="00E93BBF">
      <w:pPr>
        <w:tabs>
          <w:tab w:val="left" w:pos="9072"/>
        </w:tabs>
        <w:ind w:right="142"/>
        <w:jc w:val="both"/>
        <w:rPr>
          <w:b/>
          <w:bCs/>
          <w:color w:val="FF0000"/>
        </w:rPr>
      </w:pPr>
      <w:r w:rsidRPr="000F038A">
        <w:rPr>
          <w:b/>
          <w:bCs/>
          <w:color w:val="FF0000"/>
        </w:rPr>
        <w:t>2026. január 1</w:t>
      </w:r>
      <w:r w:rsidR="000F038A">
        <w:rPr>
          <w:b/>
          <w:bCs/>
          <w:color w:val="FF0000"/>
        </w:rPr>
        <w:t>. 0:00</w:t>
      </w:r>
      <w:r w:rsidRPr="000F038A">
        <w:rPr>
          <w:b/>
          <w:bCs/>
          <w:color w:val="FF0000"/>
        </w:rPr>
        <w:t xml:space="preserve"> - 2026. december 31.</w:t>
      </w:r>
      <w:r w:rsidR="000F038A">
        <w:rPr>
          <w:b/>
          <w:bCs/>
          <w:color w:val="FF0000"/>
        </w:rPr>
        <w:t xml:space="preserve"> 24:00</w:t>
      </w:r>
    </w:p>
    <w:p w14:paraId="73DEB02A" w14:textId="5B061EDE" w:rsidR="00E93BBF" w:rsidRPr="007543B1" w:rsidRDefault="00E93BBF" w:rsidP="00E93BBF">
      <w:pPr>
        <w:tabs>
          <w:tab w:val="left" w:pos="1665"/>
        </w:tabs>
        <w:spacing w:before="120" w:after="120"/>
        <w:ind w:left="1701" w:hanging="1701"/>
        <w:jc w:val="both"/>
        <w:rPr>
          <w:b/>
        </w:rPr>
      </w:pPr>
      <w:r w:rsidRPr="007543B1">
        <w:rPr>
          <w:b/>
        </w:rPr>
        <w:t>IV. Rész – Közvilágítási célú villamos energia 20</w:t>
      </w:r>
      <w:r w:rsidR="00C723CE">
        <w:rPr>
          <w:b/>
        </w:rPr>
        <w:t>2</w:t>
      </w:r>
      <w:r w:rsidRPr="007543B1">
        <w:rPr>
          <w:b/>
        </w:rPr>
        <w:t>6</w:t>
      </w:r>
    </w:p>
    <w:p w14:paraId="2FDE09F9" w14:textId="48782560" w:rsidR="00E93BBF" w:rsidRPr="000F038A" w:rsidRDefault="00E93BBF" w:rsidP="00E93BBF">
      <w:pPr>
        <w:tabs>
          <w:tab w:val="left" w:pos="9072"/>
        </w:tabs>
        <w:ind w:right="142"/>
        <w:jc w:val="both"/>
        <w:rPr>
          <w:b/>
          <w:bCs/>
          <w:color w:val="FF0000"/>
        </w:rPr>
      </w:pPr>
      <w:r w:rsidRPr="000F038A">
        <w:rPr>
          <w:b/>
          <w:bCs/>
          <w:color w:val="FF0000"/>
        </w:rPr>
        <w:t>2026. január 1</w:t>
      </w:r>
      <w:r w:rsidR="000F038A">
        <w:rPr>
          <w:b/>
          <w:bCs/>
          <w:color w:val="FF0000"/>
        </w:rPr>
        <w:t>. 0:00</w:t>
      </w:r>
      <w:r w:rsidRPr="000F038A">
        <w:rPr>
          <w:b/>
          <w:bCs/>
          <w:color w:val="FF0000"/>
        </w:rPr>
        <w:t xml:space="preserve"> - 2026. december 31.</w:t>
      </w:r>
      <w:r w:rsidR="000F038A">
        <w:rPr>
          <w:b/>
          <w:bCs/>
          <w:color w:val="FF0000"/>
        </w:rPr>
        <w:t xml:space="preserve"> 24:00</w:t>
      </w:r>
    </w:p>
    <w:p w14:paraId="0A20DC2F" w14:textId="77777777" w:rsidR="00E93BBF" w:rsidRPr="007543B1" w:rsidRDefault="00E93BBF" w:rsidP="00AB45EC">
      <w:pPr>
        <w:tabs>
          <w:tab w:val="left" w:pos="9072"/>
        </w:tabs>
        <w:ind w:right="142"/>
        <w:jc w:val="both"/>
      </w:pPr>
    </w:p>
    <w:p w14:paraId="39B7D506" w14:textId="77777777" w:rsidR="00E93BBF" w:rsidRPr="007543B1" w:rsidRDefault="00E93BBF" w:rsidP="00AB45EC">
      <w:pPr>
        <w:tabs>
          <w:tab w:val="left" w:pos="9072"/>
        </w:tabs>
        <w:ind w:right="142"/>
        <w:jc w:val="both"/>
      </w:pPr>
    </w:p>
    <w:p w14:paraId="4A4EE08B" w14:textId="53209ED6" w:rsidR="00AB45EC" w:rsidRPr="007543B1" w:rsidRDefault="00AB45EC" w:rsidP="00AB45EC">
      <w:pPr>
        <w:tabs>
          <w:tab w:val="left" w:pos="9072"/>
        </w:tabs>
        <w:ind w:right="142"/>
        <w:jc w:val="both"/>
        <w:rPr>
          <w:iCs/>
          <w:lang w:eastAsia="en-US"/>
        </w:rPr>
      </w:pPr>
      <w:r w:rsidRPr="007543B1">
        <w:rPr>
          <w:iCs/>
          <w:lang w:eastAsia="en-US"/>
        </w:rPr>
        <w:lastRenderedPageBreak/>
        <w:t>Az egyes felhasználási helyek tekintetében a szolgáltatás megkezdésének elvárt határidejét a KD részeként kiadott „</w:t>
      </w:r>
      <w:r w:rsidR="00C30616" w:rsidRPr="007543B1">
        <w:rPr>
          <w:iCs/>
          <w:lang w:eastAsia="en-US"/>
        </w:rPr>
        <w:t>ajanlati_artablazat_VE2526</w:t>
      </w:r>
      <w:r w:rsidRPr="007543B1">
        <w:rPr>
          <w:iCs/>
          <w:lang w:eastAsia="en-US"/>
        </w:rPr>
        <w:t xml:space="preserve">” fájl „Műszaki adattábla” munkafüzet </w:t>
      </w:r>
      <w:proofErr w:type="gramStart"/>
      <w:r w:rsidRPr="007543B1">
        <w:rPr>
          <w:iCs/>
          <w:lang w:eastAsia="en-US"/>
        </w:rPr>
        <w:t>lapja</w:t>
      </w:r>
      <w:proofErr w:type="gramEnd"/>
      <w:r w:rsidRPr="007543B1">
        <w:rPr>
          <w:iCs/>
          <w:lang w:eastAsia="en-US"/>
        </w:rPr>
        <w:t xml:space="preserve"> illetve az egyedi szerződés minta tartalmazza. </w:t>
      </w:r>
    </w:p>
    <w:p w14:paraId="2C072D6E" w14:textId="77777777" w:rsidR="00AB45EC" w:rsidRPr="007543B1" w:rsidRDefault="00AB45EC" w:rsidP="00AB45EC">
      <w:pPr>
        <w:tabs>
          <w:tab w:val="left" w:pos="9072"/>
        </w:tabs>
        <w:spacing w:before="240" w:after="120"/>
        <w:ind w:right="142"/>
        <w:jc w:val="both"/>
        <w:rPr>
          <w:lang w:eastAsia="en-US"/>
        </w:rPr>
      </w:pPr>
      <w:r w:rsidRPr="007543B1">
        <w:rPr>
          <w:b/>
          <w:bCs/>
          <w:iCs/>
          <w:lang w:eastAsia="en-US"/>
        </w:rPr>
        <w:t>7. A teljesítés helye és módja:</w:t>
      </w:r>
    </w:p>
    <w:p w14:paraId="2A669B78" w14:textId="77777777" w:rsidR="00AB45EC" w:rsidRPr="007543B1" w:rsidRDefault="00AB45EC" w:rsidP="00AB45EC">
      <w:pPr>
        <w:tabs>
          <w:tab w:val="left" w:pos="9072"/>
          <w:tab w:val="left" w:pos="9497"/>
        </w:tabs>
        <w:ind w:right="142"/>
        <w:jc w:val="both"/>
      </w:pPr>
      <w:r w:rsidRPr="007543B1">
        <w:t>Ajánlatkérő</w:t>
      </w:r>
      <w:r w:rsidR="009D5A22" w:rsidRPr="007543B1">
        <w:t>(</w:t>
      </w:r>
      <w:r w:rsidRPr="007543B1">
        <w:t>k</w:t>
      </w:r>
      <w:r w:rsidR="009D5A22" w:rsidRPr="007543B1">
        <w:t>)</w:t>
      </w:r>
      <w:r w:rsidRPr="007543B1">
        <w:t xml:space="preserve"> magyarországi telephelye</w:t>
      </w:r>
      <w:r w:rsidR="009D5A22" w:rsidRPr="007543B1">
        <w:t>(</w:t>
      </w:r>
      <w:r w:rsidRPr="007543B1">
        <w:t>i</w:t>
      </w:r>
      <w:r w:rsidR="009D5A22" w:rsidRPr="007543B1">
        <w:t>)</w:t>
      </w:r>
      <w:r w:rsidRPr="007543B1">
        <w:t>.</w:t>
      </w:r>
    </w:p>
    <w:p w14:paraId="3D672183" w14:textId="23C595A4" w:rsidR="00AB45EC" w:rsidRPr="007543B1" w:rsidRDefault="00AB45EC" w:rsidP="00AB45EC">
      <w:pPr>
        <w:tabs>
          <w:tab w:val="left" w:pos="9072"/>
          <w:tab w:val="left" w:pos="9497"/>
        </w:tabs>
        <w:spacing w:before="120"/>
        <w:ind w:right="142"/>
        <w:jc w:val="both"/>
      </w:pPr>
      <w:r w:rsidRPr="007543B1">
        <w:rPr>
          <w:b/>
        </w:rPr>
        <w:t>NUTS kód:</w:t>
      </w:r>
      <w:r w:rsidRPr="007543B1">
        <w:t xml:space="preserve"> HU</w:t>
      </w:r>
    </w:p>
    <w:p w14:paraId="387D6D0A" w14:textId="77777777" w:rsidR="00AB45EC" w:rsidRPr="007543B1" w:rsidRDefault="00AB45EC" w:rsidP="00AB45EC">
      <w:pPr>
        <w:tabs>
          <w:tab w:val="left" w:pos="9072"/>
        </w:tabs>
        <w:ind w:right="142"/>
        <w:jc w:val="both"/>
        <w:rPr>
          <w:iCs/>
          <w:lang w:eastAsia="en-US"/>
        </w:rPr>
      </w:pPr>
    </w:p>
    <w:p w14:paraId="3ECCF94A" w14:textId="60FA4E67" w:rsidR="00AB45EC" w:rsidRPr="007543B1" w:rsidRDefault="00AB45EC" w:rsidP="00AB45EC">
      <w:pPr>
        <w:tabs>
          <w:tab w:val="left" w:pos="9072"/>
        </w:tabs>
        <w:ind w:right="142"/>
        <w:jc w:val="both"/>
        <w:rPr>
          <w:iCs/>
          <w:lang w:eastAsia="en-US"/>
        </w:rPr>
      </w:pPr>
      <w:r w:rsidRPr="007543B1">
        <w:rPr>
          <w:iCs/>
          <w:lang w:eastAsia="en-US"/>
        </w:rPr>
        <w:t xml:space="preserve">Az egyes felhasználási helyek </w:t>
      </w:r>
      <w:r w:rsidR="00A8413F" w:rsidRPr="007543B1">
        <w:rPr>
          <w:iCs/>
          <w:lang w:eastAsia="en-US"/>
        </w:rPr>
        <w:t xml:space="preserve">címét, egyéb műszaki adatait </w:t>
      </w:r>
      <w:r w:rsidRPr="007543B1">
        <w:rPr>
          <w:iCs/>
          <w:lang w:eastAsia="en-US"/>
        </w:rPr>
        <w:t>a KD részeként kiadott „</w:t>
      </w:r>
      <w:r w:rsidR="00C30616" w:rsidRPr="007543B1">
        <w:rPr>
          <w:iCs/>
          <w:lang w:eastAsia="en-US"/>
        </w:rPr>
        <w:t>ajanlati_artablazat_VE2526</w:t>
      </w:r>
      <w:r w:rsidRPr="007543B1">
        <w:rPr>
          <w:iCs/>
          <w:lang w:eastAsia="en-US"/>
        </w:rPr>
        <w:t>” fájl „Műszaki adattábla” munkafüzet lapja</w:t>
      </w:r>
      <w:r w:rsidR="009D5A22" w:rsidRPr="007543B1">
        <w:rPr>
          <w:iCs/>
          <w:lang w:eastAsia="en-US"/>
        </w:rPr>
        <w:t>,</w:t>
      </w:r>
      <w:r w:rsidRPr="007543B1">
        <w:rPr>
          <w:iCs/>
          <w:lang w:eastAsia="en-US"/>
        </w:rPr>
        <w:t xml:space="preserve"> illetve az egyedi szerződés minta tartalmazza. </w:t>
      </w:r>
    </w:p>
    <w:p w14:paraId="588471DC" w14:textId="77777777" w:rsidR="00AB45EC" w:rsidRPr="007543B1" w:rsidRDefault="00AB45EC" w:rsidP="00AB45EC">
      <w:pPr>
        <w:tabs>
          <w:tab w:val="left" w:pos="9072"/>
          <w:tab w:val="left" w:pos="9497"/>
        </w:tabs>
        <w:spacing w:before="120" w:after="240"/>
        <w:ind w:right="142"/>
        <w:jc w:val="both"/>
      </w:pPr>
      <w:r w:rsidRPr="007543B1">
        <w:t>Teljesítés módja: a</w:t>
      </w:r>
      <w:r w:rsidR="00A8413F" w:rsidRPr="007543B1">
        <w:t xml:space="preserve">z egyedi szerződésben </w:t>
      </w:r>
      <w:r w:rsidRPr="007543B1">
        <w:t>meghatározottak szerint.</w:t>
      </w:r>
    </w:p>
    <w:p w14:paraId="5F78026A" w14:textId="77777777" w:rsidR="00AB45EC" w:rsidRPr="007543B1" w:rsidRDefault="00AB45EC" w:rsidP="00AB45EC">
      <w:pPr>
        <w:tabs>
          <w:tab w:val="left" w:pos="9072"/>
        </w:tabs>
        <w:autoSpaceDE w:val="0"/>
        <w:autoSpaceDN w:val="0"/>
        <w:adjustRightInd w:val="0"/>
        <w:spacing w:after="120"/>
        <w:ind w:right="142"/>
        <w:jc w:val="both"/>
        <w:rPr>
          <w:b/>
          <w:bCs/>
          <w:iCs/>
          <w:lang w:eastAsia="en-US"/>
        </w:rPr>
      </w:pPr>
      <w:r w:rsidRPr="007543B1">
        <w:rPr>
          <w:b/>
          <w:bCs/>
          <w:iCs/>
          <w:lang w:eastAsia="en-US"/>
        </w:rPr>
        <w:t>8. Az ellenszolgáltatás teljesítésének feltételei, illetőleg a vonatkozó jogszabályokra hivatkozás:</w:t>
      </w:r>
    </w:p>
    <w:p w14:paraId="1A018124" w14:textId="77777777" w:rsidR="00AB45EC" w:rsidRPr="007543B1" w:rsidRDefault="00AB45EC" w:rsidP="00AB45EC">
      <w:pPr>
        <w:shd w:val="clear" w:color="auto" w:fill="FFFFFF"/>
        <w:ind w:right="19"/>
        <w:jc w:val="both"/>
      </w:pPr>
      <w:r w:rsidRPr="007543B1">
        <w:t xml:space="preserve">Az ellenszolgáltatás értékének Ajánlatkérő által történő kiegyenlítése az igazolt teljesítést követően, a Kbt. 135. § (1) bekezdése alapján, a számla igazolt </w:t>
      </w:r>
      <w:r w:rsidRPr="00656F78">
        <w:rPr>
          <w:b/>
          <w:bCs/>
          <w:color w:val="FF0000"/>
        </w:rPr>
        <w:t>kézhezvételétől számított 30 napon belül történik</w:t>
      </w:r>
      <w:r w:rsidRPr="007543B1">
        <w:t>. </w:t>
      </w:r>
    </w:p>
    <w:p w14:paraId="46C3F361" w14:textId="77777777" w:rsidR="00AB45EC" w:rsidRPr="007543B1" w:rsidRDefault="00AB45EC" w:rsidP="00AB45EC">
      <w:pPr>
        <w:shd w:val="clear" w:color="auto" w:fill="FFFFFF"/>
        <w:spacing w:before="120" w:after="120"/>
        <w:jc w:val="both"/>
      </w:pPr>
      <w:r w:rsidRPr="007543B1">
        <w:t>A számla kiállítás és benyújtás részletes feltételeit a</w:t>
      </w:r>
      <w:r w:rsidR="00A8413F" w:rsidRPr="007543B1">
        <w:t>z egyedi szerződés 10</w:t>
      </w:r>
      <w:r w:rsidRPr="007543B1">
        <w:t>. pontja tartalmazza.</w:t>
      </w:r>
    </w:p>
    <w:p w14:paraId="665CBE02" w14:textId="77777777" w:rsidR="00AB45EC" w:rsidRPr="007543B1" w:rsidRDefault="00AB45EC" w:rsidP="00AB45EC">
      <w:pPr>
        <w:shd w:val="clear" w:color="auto" w:fill="FFFFFF"/>
        <w:spacing w:before="120"/>
        <w:jc w:val="both"/>
      </w:pPr>
      <w:r w:rsidRPr="007543B1">
        <w:t>Késedelmes fizetés esetén Ajánlatkérő a Ptk. 6:155. §-a szerint meghatározott mértékű késedelmi kamatot fizet nyertes ajánlattevőnek.</w:t>
      </w:r>
    </w:p>
    <w:p w14:paraId="0EF2308A" w14:textId="77777777" w:rsidR="00A8413F" w:rsidRPr="007543B1" w:rsidRDefault="00A8413F" w:rsidP="00AB45EC">
      <w:pPr>
        <w:shd w:val="clear" w:color="auto" w:fill="FFFFFF"/>
        <w:rPr>
          <w:color w:val="000000"/>
        </w:rPr>
      </w:pPr>
    </w:p>
    <w:p w14:paraId="7C3CE17D" w14:textId="77777777" w:rsidR="00AB45EC" w:rsidRPr="007543B1" w:rsidRDefault="00AB45EC" w:rsidP="00AB45EC">
      <w:pPr>
        <w:shd w:val="clear" w:color="auto" w:fill="FFFFFF"/>
      </w:pPr>
      <w:r w:rsidRPr="007543B1">
        <w:rPr>
          <w:color w:val="000000"/>
        </w:rPr>
        <w:t>Az ajánlattétel, az elszámolás és a kifizetések pénzneme magyar forint</w:t>
      </w:r>
      <w:r w:rsidR="00A8413F" w:rsidRPr="007543B1">
        <w:rPr>
          <w:color w:val="000000"/>
        </w:rPr>
        <w:t xml:space="preserve"> (HUF)</w:t>
      </w:r>
      <w:r w:rsidRPr="007543B1">
        <w:rPr>
          <w:color w:val="000000"/>
        </w:rPr>
        <w:t>.</w:t>
      </w:r>
    </w:p>
    <w:p w14:paraId="46A383ED" w14:textId="77777777" w:rsidR="00AB45EC" w:rsidRPr="007543B1" w:rsidRDefault="00AB45EC" w:rsidP="00DB6DED">
      <w:pPr>
        <w:spacing w:after="120"/>
        <w:rPr>
          <w:b/>
          <w:iCs/>
        </w:rPr>
      </w:pPr>
    </w:p>
    <w:p w14:paraId="0A08FD55" w14:textId="77777777" w:rsidR="002B766F" w:rsidRPr="007543B1" w:rsidRDefault="00A8413F" w:rsidP="00A8413F">
      <w:pPr>
        <w:shd w:val="clear" w:color="auto" w:fill="FFFFFF"/>
        <w:spacing w:before="120" w:after="120"/>
        <w:jc w:val="both"/>
        <w:rPr>
          <w:b/>
        </w:rPr>
      </w:pPr>
      <w:r w:rsidRPr="007543B1">
        <w:rPr>
          <w:b/>
        </w:rPr>
        <w:t xml:space="preserve">Nyertes ajánlattevő az egyedi szerződés teljesítése során előleget nem kérhet, és az előre fizetés sem megengedett. </w:t>
      </w:r>
      <w:r w:rsidR="002B766F" w:rsidRPr="007543B1">
        <w:rPr>
          <w:b/>
        </w:rPr>
        <w:t xml:space="preserve"> </w:t>
      </w:r>
    </w:p>
    <w:p w14:paraId="01906112" w14:textId="77777777" w:rsidR="00AB45EC" w:rsidRPr="007543B1" w:rsidRDefault="00AB45EC" w:rsidP="00DB6DED">
      <w:pPr>
        <w:spacing w:after="120"/>
        <w:rPr>
          <w:b/>
          <w:iCs/>
        </w:rPr>
      </w:pPr>
    </w:p>
    <w:p w14:paraId="1AE89B00" w14:textId="77777777" w:rsidR="00A8413F" w:rsidRPr="007543B1" w:rsidRDefault="00A8413F" w:rsidP="00A8413F">
      <w:pPr>
        <w:autoSpaceDE w:val="0"/>
        <w:autoSpaceDN w:val="0"/>
        <w:adjustRightInd w:val="0"/>
        <w:ind w:right="-2"/>
        <w:jc w:val="both"/>
        <w:rPr>
          <w:iCs/>
          <w:lang w:eastAsia="en-US"/>
        </w:rPr>
      </w:pPr>
      <w:r w:rsidRPr="007543B1">
        <w:rPr>
          <w:b/>
          <w:bCs/>
          <w:iCs/>
          <w:lang w:eastAsia="en-US"/>
        </w:rPr>
        <w:t>9. Ajánlattételi határidő / a</w:t>
      </w:r>
      <w:r w:rsidRPr="007543B1">
        <w:rPr>
          <w:b/>
          <w:bCs/>
        </w:rPr>
        <w:t>z ajánlat benyújtásának címe / a</w:t>
      </w:r>
      <w:r w:rsidRPr="007543B1">
        <w:rPr>
          <w:b/>
          <w:bCs/>
          <w:iCs/>
          <w:lang w:eastAsia="en-US"/>
        </w:rPr>
        <w:t>z ajánlattétel nyelve</w:t>
      </w:r>
      <w:r w:rsidRPr="007543B1">
        <w:rPr>
          <w:iCs/>
          <w:lang w:eastAsia="en-US"/>
        </w:rPr>
        <w:t xml:space="preserve">: </w:t>
      </w:r>
    </w:p>
    <w:p w14:paraId="688F0FF6" w14:textId="77777777" w:rsidR="00A8413F" w:rsidRPr="007543B1" w:rsidRDefault="00A8413F" w:rsidP="00A8413F">
      <w:pPr>
        <w:ind w:right="-2"/>
        <w:rPr>
          <w:i/>
          <w:u w:val="single"/>
        </w:rPr>
      </w:pPr>
    </w:p>
    <w:p w14:paraId="53644837" w14:textId="77777777" w:rsidR="00A8413F" w:rsidRPr="007543B1" w:rsidRDefault="00A8413F" w:rsidP="00A8413F">
      <w:pPr>
        <w:ind w:right="-2"/>
        <w:rPr>
          <w:i/>
          <w:u w:val="single"/>
        </w:rPr>
      </w:pPr>
      <w:r w:rsidRPr="007543B1">
        <w:rPr>
          <w:i/>
          <w:u w:val="single"/>
        </w:rPr>
        <w:t>Ajánlattételi határidő:</w:t>
      </w:r>
    </w:p>
    <w:p w14:paraId="49334118" w14:textId="0B0E3A1B" w:rsidR="00A8413F" w:rsidRPr="00656F78" w:rsidRDefault="00A8413F" w:rsidP="003D2221">
      <w:pPr>
        <w:shd w:val="clear" w:color="auto" w:fill="FFFFFF"/>
        <w:spacing w:before="120" w:after="120"/>
        <w:jc w:val="both"/>
        <w:rPr>
          <w:b/>
          <w:color w:val="FF0000"/>
        </w:rPr>
      </w:pPr>
      <w:r w:rsidRPr="00656F78">
        <w:rPr>
          <w:b/>
          <w:color w:val="FF0000"/>
        </w:rPr>
        <w:t>202</w:t>
      </w:r>
      <w:r w:rsidR="001C2B16" w:rsidRPr="00656F78">
        <w:rPr>
          <w:b/>
          <w:color w:val="FF0000"/>
        </w:rPr>
        <w:t>4</w:t>
      </w:r>
      <w:r w:rsidRPr="00656F78">
        <w:rPr>
          <w:b/>
          <w:color w:val="FF0000"/>
        </w:rPr>
        <w:t>.</w:t>
      </w:r>
      <w:r w:rsidR="00770610" w:rsidRPr="00656F78">
        <w:rPr>
          <w:b/>
          <w:color w:val="FF0000"/>
        </w:rPr>
        <w:t xml:space="preserve"> </w:t>
      </w:r>
      <w:r w:rsidR="00F24306">
        <w:rPr>
          <w:b/>
          <w:color w:val="FF0000"/>
        </w:rPr>
        <w:t>augusztus</w:t>
      </w:r>
      <w:r w:rsidR="00770610" w:rsidRPr="00656F78">
        <w:rPr>
          <w:b/>
          <w:color w:val="FF0000"/>
        </w:rPr>
        <w:t xml:space="preserve"> hó </w:t>
      </w:r>
      <w:r w:rsidR="00F24306">
        <w:rPr>
          <w:b/>
          <w:color w:val="FF0000"/>
        </w:rPr>
        <w:t>…</w:t>
      </w:r>
      <w:r w:rsidR="00DC600E">
        <w:rPr>
          <w:b/>
          <w:color w:val="FF0000"/>
        </w:rPr>
        <w:t>.</w:t>
      </w:r>
      <w:r w:rsidR="00770610" w:rsidRPr="00656F78">
        <w:rPr>
          <w:b/>
          <w:color w:val="FF0000"/>
        </w:rPr>
        <w:t xml:space="preserve"> nap,</w:t>
      </w:r>
      <w:r w:rsidRPr="00656F78">
        <w:rPr>
          <w:b/>
          <w:color w:val="FF0000"/>
        </w:rPr>
        <w:t xml:space="preserve"> 1</w:t>
      </w:r>
      <w:r w:rsidR="00C30616" w:rsidRPr="00656F78">
        <w:rPr>
          <w:b/>
          <w:color w:val="FF0000"/>
        </w:rPr>
        <w:t>3</w:t>
      </w:r>
      <w:r w:rsidRPr="00656F78">
        <w:rPr>
          <w:b/>
          <w:color w:val="FF0000"/>
        </w:rPr>
        <w:t>:00 óra (magyar idő szerint).</w:t>
      </w:r>
    </w:p>
    <w:p w14:paraId="4E550AC3" w14:textId="77777777" w:rsidR="00A8413F" w:rsidRPr="007543B1" w:rsidRDefault="00A8413F" w:rsidP="00A8413F">
      <w:pPr>
        <w:shd w:val="clear" w:color="auto" w:fill="FFFFFF"/>
        <w:spacing w:before="40" w:after="240"/>
        <w:jc w:val="both"/>
        <w:textAlignment w:val="baseline"/>
        <w:rPr>
          <w:rFonts w:eastAsiaTheme="minorHAnsi"/>
          <w:lang w:eastAsia="en-US"/>
        </w:rPr>
      </w:pPr>
      <w:r w:rsidRPr="007543B1">
        <w:rPr>
          <w:rFonts w:eastAsiaTheme="minorHAnsi"/>
          <w:lang w:eastAsia="en-US"/>
        </w:rPr>
        <w:t xml:space="preserve">Az ajánlatot az ajánlattételi határidő lejártáig kell benyújtani az </w:t>
      </w:r>
      <w:r w:rsidR="003D2221" w:rsidRPr="007543B1">
        <w:rPr>
          <w:rFonts w:eastAsiaTheme="minorHAnsi"/>
          <w:lang w:eastAsia="en-US"/>
        </w:rPr>
        <w:t xml:space="preserve">AF-ban </w:t>
      </w:r>
      <w:r w:rsidRPr="007543B1">
        <w:rPr>
          <w:rFonts w:eastAsiaTheme="minorHAnsi"/>
          <w:lang w:eastAsia="en-US"/>
        </w:rPr>
        <w:t xml:space="preserve">megadottak szerint. </w:t>
      </w:r>
      <w:r w:rsidR="00456611" w:rsidRPr="007543B1">
        <w:t xml:space="preserve">Ajánlatkérő felhívja a figyelmet, hogy minden fájl feltöltésének és titkosításának (amit a KK Portál automatikusan végez) be kell fejeződni az ajánlattételi határidő lejártáig. </w:t>
      </w:r>
      <w:r w:rsidRPr="007543B1">
        <w:rPr>
          <w:rFonts w:eastAsiaTheme="minorHAnsi"/>
          <w:lang w:eastAsia="en-US"/>
        </w:rPr>
        <w:t>A Kbt. 73. § (1) bekezdés a) pontja alapján érvénytelen az ajánlat, ha azt az ajánlattételi határidő lejárta után nyújtották be.</w:t>
      </w:r>
    </w:p>
    <w:p w14:paraId="2F8ABAE6" w14:textId="77777777" w:rsidR="00A8413F" w:rsidRPr="007543B1" w:rsidRDefault="00A8413F" w:rsidP="003D2221">
      <w:pPr>
        <w:spacing w:after="120"/>
        <w:rPr>
          <w:i/>
          <w:u w:val="single"/>
        </w:rPr>
      </w:pPr>
      <w:r w:rsidRPr="007543B1">
        <w:rPr>
          <w:i/>
          <w:u w:val="single"/>
        </w:rPr>
        <w:t>Az ajánlat benyújtásának címe:</w:t>
      </w:r>
    </w:p>
    <w:p w14:paraId="7830DE25" w14:textId="77777777" w:rsidR="00A8413F" w:rsidRPr="007543B1" w:rsidRDefault="00A8413F" w:rsidP="00A8413F">
      <w:pPr>
        <w:jc w:val="both"/>
      </w:pPr>
      <w:r w:rsidRPr="007543B1">
        <w:t xml:space="preserve">Ajánlat kizárólagosan a KK Portál-on, elektronikus formában nyújtható be a KK Portál verseny újranyitás funkciójával, a KD-ban előírt formai követelményeknek megfelelően (lásd. felolvasó lap + ajánlat). Bármely más formában eljuttatott ajánlatot </w:t>
      </w:r>
      <w:r w:rsidR="00B5321C" w:rsidRPr="007543B1">
        <w:t>A</w:t>
      </w:r>
      <w:r w:rsidRPr="007543B1">
        <w:t xml:space="preserve">jánlatkérő figyelmen kívül hagy! </w:t>
      </w:r>
    </w:p>
    <w:p w14:paraId="05C7346C" w14:textId="77777777" w:rsidR="00456611" w:rsidRPr="007543B1" w:rsidRDefault="00377C8C" w:rsidP="002B766F">
      <w:pPr>
        <w:autoSpaceDE w:val="0"/>
        <w:autoSpaceDN w:val="0"/>
        <w:adjustRightInd w:val="0"/>
        <w:spacing w:before="120" w:after="120"/>
        <w:ind w:left="425"/>
        <w:jc w:val="center"/>
        <w:rPr>
          <w:lang w:eastAsia="en-US"/>
        </w:rPr>
      </w:pPr>
      <w:r w:rsidRPr="007543B1">
        <w:rPr>
          <w:lang w:eastAsia="en-US"/>
        </w:rPr>
        <w:t>KK Portál c</w:t>
      </w:r>
      <w:r w:rsidR="00456611" w:rsidRPr="007543B1">
        <w:rPr>
          <w:lang w:eastAsia="en-US"/>
        </w:rPr>
        <w:t xml:space="preserve">ím: </w:t>
      </w:r>
      <w:hyperlink r:id="rId9" w:history="1">
        <w:r w:rsidR="00456611" w:rsidRPr="007543B1">
          <w:rPr>
            <w:rStyle w:val="Hiperhivatkozs"/>
            <w:iCs/>
            <w:lang w:eastAsia="en-US"/>
          </w:rPr>
          <w:t>www.kozbeszerzes.gov.hu</w:t>
        </w:r>
      </w:hyperlink>
    </w:p>
    <w:p w14:paraId="4632B3D4" w14:textId="77777777" w:rsidR="002B26E0" w:rsidRPr="007543B1" w:rsidRDefault="002B26E0" w:rsidP="00A8413F">
      <w:pPr>
        <w:ind w:right="-2"/>
        <w:rPr>
          <w:i/>
          <w:u w:val="single"/>
        </w:rPr>
      </w:pPr>
    </w:p>
    <w:p w14:paraId="4E631142" w14:textId="77777777" w:rsidR="00C30616" w:rsidRPr="007543B1" w:rsidRDefault="00C30616" w:rsidP="00A8413F">
      <w:pPr>
        <w:ind w:right="-2"/>
        <w:rPr>
          <w:i/>
          <w:u w:val="single"/>
        </w:rPr>
      </w:pPr>
    </w:p>
    <w:p w14:paraId="3347C048" w14:textId="77777777" w:rsidR="00C30616" w:rsidRPr="007543B1" w:rsidRDefault="00C30616" w:rsidP="00A8413F">
      <w:pPr>
        <w:ind w:right="-2"/>
        <w:rPr>
          <w:i/>
          <w:u w:val="single"/>
        </w:rPr>
      </w:pPr>
    </w:p>
    <w:p w14:paraId="2229A662" w14:textId="77777777" w:rsidR="00A8413F" w:rsidRPr="007543B1" w:rsidRDefault="00A8413F" w:rsidP="003D2221">
      <w:pPr>
        <w:spacing w:after="120"/>
        <w:rPr>
          <w:i/>
          <w:u w:val="single"/>
        </w:rPr>
      </w:pPr>
      <w:r w:rsidRPr="007543B1">
        <w:rPr>
          <w:i/>
          <w:u w:val="single"/>
        </w:rPr>
        <w:lastRenderedPageBreak/>
        <w:t xml:space="preserve">Az ajánlattétel nyelve: </w:t>
      </w:r>
    </w:p>
    <w:p w14:paraId="32E0B354" w14:textId="53995399" w:rsidR="00A8413F" w:rsidRPr="007543B1" w:rsidRDefault="00770610" w:rsidP="00A8413F">
      <w:pPr>
        <w:pStyle w:val="NormlWeb"/>
        <w:tabs>
          <w:tab w:val="num" w:pos="540"/>
        </w:tabs>
        <w:spacing w:before="0" w:beforeAutospacing="0" w:after="0" w:afterAutospacing="0"/>
        <w:ind w:right="-2"/>
        <w:jc w:val="both"/>
        <w:rPr>
          <w:color w:val="000000"/>
        </w:rPr>
      </w:pPr>
      <w:r w:rsidRPr="007543B1">
        <w:t xml:space="preserve">A Kbt. 2. </w:t>
      </w:r>
      <w:r w:rsidRPr="007543B1">
        <w:rPr>
          <w:rFonts w:hint="eastAsia"/>
        </w:rPr>
        <w:t>§</w:t>
      </w:r>
      <w:r w:rsidRPr="007543B1">
        <w:t xml:space="preserve"> (6) bekezd</w:t>
      </w:r>
      <w:r w:rsidRPr="007543B1">
        <w:rPr>
          <w:rFonts w:hint="eastAsia"/>
        </w:rPr>
        <w:t>é</w:t>
      </w:r>
      <w:r w:rsidRPr="007543B1">
        <w:t>s alapj</w:t>
      </w:r>
      <w:r w:rsidRPr="007543B1">
        <w:rPr>
          <w:rFonts w:hint="eastAsia"/>
        </w:rPr>
        <w:t>á</w:t>
      </w:r>
      <w:r w:rsidRPr="007543B1">
        <w:t>n</w:t>
      </w:r>
      <w:r w:rsidRPr="007543B1">
        <w:rPr>
          <w:color w:val="000000"/>
        </w:rPr>
        <w:t xml:space="preserve"> az </w:t>
      </w:r>
      <w:r w:rsidR="00A8413F" w:rsidRPr="007543B1">
        <w:rPr>
          <w:color w:val="000000"/>
        </w:rPr>
        <w:t>eljárás nyelve a magyar</w:t>
      </w:r>
      <w:r w:rsidRPr="007543B1">
        <w:rPr>
          <w:color w:val="000000"/>
        </w:rPr>
        <w:t>,</w:t>
      </w:r>
      <w:r w:rsidR="00A8413F" w:rsidRPr="007543B1">
        <w:rPr>
          <w:color w:val="000000"/>
        </w:rPr>
        <w:t xml:space="preserve"> ezért minden dokumentumot magyar nyelven kell benyújtani. Nem magyar nyelvű dokumentumok esetén csatolni kell </w:t>
      </w:r>
      <w:r w:rsidR="00B5321C" w:rsidRPr="007543B1">
        <w:rPr>
          <w:color w:val="000000"/>
        </w:rPr>
        <w:t>A</w:t>
      </w:r>
      <w:r w:rsidR="00A8413F" w:rsidRPr="007543B1">
        <w:rPr>
          <w:color w:val="000000"/>
        </w:rPr>
        <w:t xml:space="preserve">jánlattevő fordítását is. </w:t>
      </w:r>
      <w:r w:rsidR="00B24109" w:rsidRPr="007543B1">
        <w:t>A dokumentumok benyújtására a Kbt. 47. § (</w:t>
      </w:r>
      <w:proofErr w:type="gramStart"/>
      <w:r w:rsidR="00B24109" w:rsidRPr="007543B1">
        <w:t>2)-(</w:t>
      </w:r>
      <w:proofErr w:type="gramEnd"/>
      <w:r w:rsidR="00B24109" w:rsidRPr="007543B1">
        <w:t>2a) bekezdései alkalmazandók.</w:t>
      </w:r>
    </w:p>
    <w:p w14:paraId="1927C24D" w14:textId="77777777" w:rsidR="00A8413F" w:rsidRPr="007543B1" w:rsidRDefault="00A8413F" w:rsidP="00A8413F">
      <w:pPr>
        <w:autoSpaceDE w:val="0"/>
        <w:autoSpaceDN w:val="0"/>
        <w:adjustRightInd w:val="0"/>
        <w:spacing w:before="240" w:after="120"/>
        <w:rPr>
          <w:iCs/>
          <w:lang w:eastAsia="en-US"/>
        </w:rPr>
      </w:pPr>
      <w:r w:rsidRPr="007543B1">
        <w:rPr>
          <w:b/>
          <w:bCs/>
          <w:iCs/>
          <w:lang w:eastAsia="en-US"/>
        </w:rPr>
        <w:t>10. Az ajánlatok felbontásának helye és időpontja:</w:t>
      </w:r>
    </w:p>
    <w:p w14:paraId="2555B727" w14:textId="77777777" w:rsidR="00770610" w:rsidRPr="007543B1" w:rsidRDefault="00A8413F" w:rsidP="00A8413F">
      <w:pPr>
        <w:pStyle w:val="NormlWeb"/>
        <w:spacing w:before="0" w:beforeAutospacing="0" w:after="0" w:afterAutospacing="0"/>
        <w:ind w:right="-2"/>
        <w:jc w:val="both"/>
      </w:pPr>
      <w:r w:rsidRPr="007543B1">
        <w:t xml:space="preserve">Ajánlatkérő </w:t>
      </w:r>
      <w:r w:rsidR="00775D51" w:rsidRPr="007543B1">
        <w:t xml:space="preserve">Ajánlatokat kizárólag elektronikus formában a KK Portálon fogad, </w:t>
      </w:r>
      <w:r w:rsidR="003D2221" w:rsidRPr="007543B1">
        <w:t>s</w:t>
      </w:r>
      <w:r w:rsidRPr="007543B1">
        <w:t>zemélyes bontást nem tart.</w:t>
      </w:r>
      <w:r w:rsidR="00BB1E4A" w:rsidRPr="007543B1">
        <w:t xml:space="preserve"> </w:t>
      </w:r>
      <w:r w:rsidRPr="007543B1">
        <w:t xml:space="preserve">A bontást követően a felolvasó lapok automatikusan elérhetővé vállnak minden Ajánlattevő részére, azokat szabadon </w:t>
      </w:r>
      <w:r w:rsidR="00BB1E4A" w:rsidRPr="007543B1">
        <w:t>megtekinthetik</w:t>
      </w:r>
      <w:r w:rsidRPr="007543B1">
        <w:t>.</w:t>
      </w:r>
    </w:p>
    <w:p w14:paraId="646008F7" w14:textId="77777777" w:rsidR="00770610" w:rsidRPr="007543B1" w:rsidRDefault="00770610" w:rsidP="00A8413F">
      <w:pPr>
        <w:pStyle w:val="NormlWeb"/>
        <w:spacing w:before="0" w:beforeAutospacing="0" w:after="0" w:afterAutospacing="0"/>
        <w:ind w:right="-2"/>
        <w:jc w:val="both"/>
      </w:pPr>
      <w:r w:rsidRPr="007543B1">
        <w:rPr>
          <w:lang w:eastAsia="en-US"/>
        </w:rPr>
        <w:t xml:space="preserve">Ajánlatkérő a Kbt. 68. § </w:t>
      </w:r>
      <w:r w:rsidR="00B24109" w:rsidRPr="007543B1">
        <w:rPr>
          <w:lang w:eastAsia="en-US"/>
        </w:rPr>
        <w:t>(1), (4) és (6) bekezdéseiben foglaltakat alkalmazza. Ajánlatkérő</w:t>
      </w:r>
      <w:r w:rsidRPr="007543B1">
        <w:rPr>
          <w:lang w:eastAsia="en-US"/>
        </w:rPr>
        <w:t xml:space="preserve"> bontási jegyzőkönyvet készít, mely </w:t>
      </w:r>
      <w:r w:rsidRPr="007543B1">
        <w:t>határidőben</w:t>
      </w:r>
      <w:r w:rsidR="007C4859" w:rsidRPr="007543B1">
        <w:t>,</w:t>
      </w:r>
      <w:r w:rsidR="007C4859" w:rsidRPr="007543B1">
        <w:rPr>
          <w:lang w:eastAsia="en-US"/>
        </w:rPr>
        <w:t xml:space="preserve"> egyidejűleg, elektronikus úton, </w:t>
      </w:r>
      <w:r w:rsidRPr="007543B1">
        <w:t xml:space="preserve">szintén a KK Portálon </w:t>
      </w:r>
      <w:r w:rsidR="003D2221" w:rsidRPr="007543B1">
        <w:t xml:space="preserve">válik </w:t>
      </w:r>
      <w:r w:rsidR="00BB1E4A" w:rsidRPr="007543B1">
        <w:t xml:space="preserve">elérhetővé </w:t>
      </w:r>
      <w:r w:rsidR="003D2221" w:rsidRPr="007543B1">
        <w:t xml:space="preserve">az </w:t>
      </w:r>
      <w:r w:rsidRPr="007543B1">
        <w:t>Ajánlattevők részére.</w:t>
      </w:r>
    </w:p>
    <w:p w14:paraId="5344D59A" w14:textId="77777777" w:rsidR="000A59C5" w:rsidRPr="007543B1" w:rsidRDefault="000A59C5" w:rsidP="000A59C5">
      <w:pPr>
        <w:autoSpaceDE w:val="0"/>
        <w:autoSpaceDN w:val="0"/>
        <w:adjustRightInd w:val="0"/>
        <w:spacing w:before="240" w:after="120"/>
        <w:rPr>
          <w:iCs/>
          <w:lang w:eastAsia="en-US"/>
        </w:rPr>
      </w:pPr>
      <w:r w:rsidRPr="007543B1">
        <w:rPr>
          <w:b/>
          <w:bCs/>
          <w:iCs/>
          <w:lang w:eastAsia="en-US"/>
        </w:rPr>
        <w:t>11. Nyilatkozat a kizáró okok fenn nem állásáról:</w:t>
      </w:r>
    </w:p>
    <w:p w14:paraId="12C3680A" w14:textId="77777777" w:rsidR="000A59C5" w:rsidRPr="007543B1" w:rsidRDefault="000A59C5" w:rsidP="000A59C5">
      <w:pPr>
        <w:spacing w:after="120"/>
        <w:rPr>
          <w:iCs/>
        </w:rPr>
      </w:pPr>
      <w:r w:rsidRPr="007543B1">
        <w:rPr>
          <w:iCs/>
        </w:rPr>
        <w:t xml:space="preserve">Ajánlattevőnek a </w:t>
      </w:r>
      <w:r w:rsidR="00AB6685" w:rsidRPr="007543B1">
        <w:rPr>
          <w:iCs/>
        </w:rPr>
        <w:t>KD-</w:t>
      </w:r>
      <w:r w:rsidRPr="007543B1">
        <w:rPr>
          <w:iCs/>
        </w:rPr>
        <w:t>ban foglaltak alapján nyilatkozniuk kell arról, hogy továbbra sem állnak a kizáró okok hatálya alatt</w:t>
      </w:r>
    </w:p>
    <w:p w14:paraId="6D7AFB1B" w14:textId="77777777" w:rsidR="00651ABA" w:rsidRPr="007543B1" w:rsidRDefault="008E2B08" w:rsidP="000A59C5">
      <w:pPr>
        <w:autoSpaceDE w:val="0"/>
        <w:autoSpaceDN w:val="0"/>
        <w:adjustRightInd w:val="0"/>
        <w:spacing w:before="240" w:after="120"/>
        <w:rPr>
          <w:b/>
          <w:bCs/>
          <w:iCs/>
          <w:lang w:eastAsia="en-US"/>
        </w:rPr>
      </w:pPr>
      <w:r w:rsidRPr="007543B1">
        <w:rPr>
          <w:b/>
          <w:bCs/>
          <w:iCs/>
          <w:lang w:eastAsia="en-US"/>
        </w:rPr>
        <w:t>12</w:t>
      </w:r>
      <w:r w:rsidR="00651ABA" w:rsidRPr="007543B1">
        <w:rPr>
          <w:b/>
          <w:bCs/>
          <w:iCs/>
          <w:lang w:eastAsia="en-US"/>
        </w:rPr>
        <w:t>. A közbeszerzési dokumentumok rendelkezésre bocsátásának módja:</w:t>
      </w:r>
    </w:p>
    <w:p w14:paraId="220032D9" w14:textId="77777777" w:rsidR="00B83A20" w:rsidRPr="007543B1" w:rsidRDefault="00B83A20" w:rsidP="00775D51">
      <w:pPr>
        <w:spacing w:after="120"/>
        <w:rPr>
          <w:iCs/>
        </w:rPr>
      </w:pPr>
      <w:r w:rsidRPr="007543B1">
        <w:rPr>
          <w:iCs/>
        </w:rPr>
        <w:t xml:space="preserve">Az </w:t>
      </w:r>
      <w:r w:rsidR="003921CC" w:rsidRPr="007543B1">
        <w:rPr>
          <w:iCs/>
        </w:rPr>
        <w:t>AF</w:t>
      </w:r>
      <w:r w:rsidRPr="007543B1">
        <w:rPr>
          <w:iCs/>
        </w:rPr>
        <w:t xml:space="preserve"> és a </w:t>
      </w:r>
      <w:r w:rsidR="003921CC" w:rsidRPr="007543B1">
        <w:rPr>
          <w:iCs/>
        </w:rPr>
        <w:t>KD</w:t>
      </w:r>
      <w:r w:rsidRPr="007543B1">
        <w:rPr>
          <w:iCs/>
        </w:rPr>
        <w:t xml:space="preserve"> a </w:t>
      </w:r>
      <w:r w:rsidR="003921CC" w:rsidRPr="007543B1">
        <w:rPr>
          <w:iCs/>
        </w:rPr>
        <w:t>KK</w:t>
      </w:r>
      <w:r w:rsidRPr="007543B1">
        <w:rPr>
          <w:iCs/>
        </w:rPr>
        <w:t xml:space="preserve"> Portálon, térítésmentesen érhető el Ajánlattevők részére.</w:t>
      </w:r>
    </w:p>
    <w:p w14:paraId="7CAB6201" w14:textId="77777777" w:rsidR="00651ABA" w:rsidRPr="007543B1" w:rsidRDefault="00B83A20" w:rsidP="00775D51">
      <w:pPr>
        <w:spacing w:after="120"/>
        <w:jc w:val="both"/>
        <w:rPr>
          <w:iCs/>
        </w:rPr>
      </w:pPr>
      <w:r w:rsidRPr="007543B1">
        <w:rPr>
          <w:iCs/>
        </w:rPr>
        <w:t xml:space="preserve">Ajánlatkérő felhívja a figyelmet a Kbt. 41. § (6) bekezdésében foglaltakra, mely </w:t>
      </w:r>
      <w:proofErr w:type="gramStart"/>
      <w:r w:rsidRPr="007543B1">
        <w:rPr>
          <w:iCs/>
        </w:rPr>
        <w:t>szerint</w:t>
      </w:r>
      <w:proofErr w:type="gramEnd"/>
      <w:r w:rsidRPr="007543B1">
        <w:rPr>
          <w:iCs/>
        </w:rPr>
        <w:t xml:space="preserve"> ahol a Kbt. vagy végrehajtási rendelete lehetővé teszi az EKR-en kívüli más informatikai rendszer alkalmazását, a Kbt. 41/A–41/C. § EKR-re vonatkozó rendelkezéseit az alkalmazott informatikai rendszerre kell alkalmazni. </w:t>
      </w:r>
    </w:p>
    <w:p w14:paraId="55DBC2E3" w14:textId="77777777" w:rsidR="008E2B08" w:rsidRPr="007543B1" w:rsidRDefault="008E2B08" w:rsidP="00775D51">
      <w:pPr>
        <w:spacing w:after="120"/>
        <w:jc w:val="both"/>
        <w:rPr>
          <w:iCs/>
        </w:rPr>
      </w:pPr>
      <w:r w:rsidRPr="007543B1">
        <w:rPr>
          <w:iCs/>
        </w:rPr>
        <w:t>Azon Ajánlattevők részére, akik jogosultak jelen beszerzésben ajánlatot tenni a</w:t>
      </w:r>
      <w:r w:rsidR="00775D51" w:rsidRPr="007543B1">
        <w:rPr>
          <w:iCs/>
        </w:rPr>
        <w:t xml:space="preserve"> Verseny újranyitás adatlapja a KK Portál</w:t>
      </w:r>
      <w:r w:rsidR="00775D51" w:rsidRPr="007543B1">
        <w:t xml:space="preserve"> „Vezérlőpult” menü, „Áttekintés” füle alatt a „Pályázás alatt álló verseny újranyitások” sorra kattintva és a megjelenő listából a megfelelő elemet kiválasztva (ceruza ikon) érhető el. </w:t>
      </w:r>
    </w:p>
    <w:p w14:paraId="09402150" w14:textId="77777777" w:rsidR="00F24306" w:rsidRPr="00305CE4" w:rsidRDefault="00F24306" w:rsidP="00F24306">
      <w:pPr>
        <w:tabs>
          <w:tab w:val="left" w:pos="3119"/>
        </w:tabs>
        <w:ind w:right="142"/>
        <w:jc w:val="both"/>
        <w:rPr>
          <w:b/>
          <w:color w:val="000000"/>
        </w:rPr>
      </w:pPr>
      <w:r w:rsidRPr="00305CE4">
        <w:rPr>
          <w:color w:val="000000"/>
        </w:rPr>
        <w:t>Verseny újranyitás azonosító:</w:t>
      </w:r>
      <w:r w:rsidRPr="00305CE4">
        <w:rPr>
          <w:color w:val="000000"/>
        </w:rPr>
        <w:tab/>
      </w:r>
      <w:r w:rsidRPr="00305CE4">
        <w:rPr>
          <w:b/>
        </w:rPr>
        <w:t>VU-</w:t>
      </w:r>
    </w:p>
    <w:p w14:paraId="7C4AC1B1" w14:textId="77777777" w:rsidR="00F24306" w:rsidRPr="00305CE4" w:rsidRDefault="00F24306" w:rsidP="00F24306">
      <w:pPr>
        <w:tabs>
          <w:tab w:val="left" w:pos="3119"/>
        </w:tabs>
        <w:ind w:right="142"/>
        <w:jc w:val="both"/>
        <w:rPr>
          <w:b/>
          <w:bCs/>
        </w:rPr>
      </w:pPr>
      <w:bookmarkStart w:id="3" w:name="_Hlk133578540"/>
      <w:r w:rsidRPr="00305CE4">
        <w:rPr>
          <w:color w:val="000000"/>
        </w:rPr>
        <w:t xml:space="preserve">Intézmény </w:t>
      </w:r>
      <w:proofErr w:type="gramStart"/>
      <w:r w:rsidRPr="00305CE4">
        <w:rPr>
          <w:color w:val="000000"/>
        </w:rPr>
        <w:t>neve:</w:t>
      </w:r>
      <w:bookmarkEnd w:id="3"/>
      <w:r w:rsidRPr="00305CE4">
        <w:rPr>
          <w:b/>
          <w:color w:val="000000"/>
        </w:rPr>
        <w:t xml:space="preserve"> </w:t>
      </w:r>
      <w:r>
        <w:rPr>
          <w:b/>
          <w:color w:val="000000"/>
        </w:rPr>
        <w:t xml:space="preserve">  </w:t>
      </w:r>
      <w:proofErr w:type="gramEnd"/>
      <w:r>
        <w:rPr>
          <w:b/>
          <w:color w:val="000000"/>
        </w:rPr>
        <w:t xml:space="preserve">  </w:t>
      </w:r>
      <w:r w:rsidRPr="00F57F78">
        <w:rPr>
          <w:b/>
          <w:bCs/>
        </w:rPr>
        <w:t>HEGYESHALOM NAGYKÖZSÉG ÖNKORMÁNYZATA</w:t>
      </w:r>
    </w:p>
    <w:p w14:paraId="7836D0A5" w14:textId="566CAE57" w:rsidR="008E2B08" w:rsidRPr="007543B1" w:rsidRDefault="008E2B08" w:rsidP="008E2B08">
      <w:pPr>
        <w:tabs>
          <w:tab w:val="left" w:pos="3119"/>
        </w:tabs>
        <w:ind w:left="3119" w:right="142" w:hanging="3119"/>
        <w:jc w:val="both"/>
        <w:rPr>
          <w:b/>
          <w:bCs/>
          <w:color w:val="000000"/>
        </w:rPr>
      </w:pPr>
      <w:r w:rsidRPr="007543B1">
        <w:rPr>
          <w:color w:val="000000"/>
        </w:rPr>
        <w:t xml:space="preserve">Verseny újranyitás tárgya: </w:t>
      </w:r>
      <w:r w:rsidRPr="007543B1">
        <w:rPr>
          <w:color w:val="000000"/>
        </w:rPr>
        <w:tab/>
      </w:r>
      <w:r w:rsidRPr="007543B1">
        <w:rPr>
          <w:b/>
        </w:rPr>
        <w:t xml:space="preserve">Villamos energia beszerzése </w:t>
      </w:r>
      <w:r w:rsidR="00C30616" w:rsidRPr="007543B1">
        <w:rPr>
          <w:b/>
        </w:rPr>
        <w:t xml:space="preserve">a </w:t>
      </w:r>
      <w:r w:rsidRPr="007543B1">
        <w:rPr>
          <w:b/>
        </w:rPr>
        <w:t>2025</w:t>
      </w:r>
      <w:r w:rsidR="001C2B16" w:rsidRPr="007543B1">
        <w:rPr>
          <w:b/>
        </w:rPr>
        <w:t>, 2026</w:t>
      </w:r>
      <w:r w:rsidRPr="007543B1">
        <w:rPr>
          <w:b/>
        </w:rPr>
        <w:t xml:space="preserve"> energia évre</w:t>
      </w:r>
    </w:p>
    <w:p w14:paraId="69EF50A9" w14:textId="77777777" w:rsidR="000A59C5" w:rsidRPr="007543B1" w:rsidRDefault="000A59C5" w:rsidP="000A59C5">
      <w:pPr>
        <w:autoSpaceDE w:val="0"/>
        <w:autoSpaceDN w:val="0"/>
        <w:adjustRightInd w:val="0"/>
        <w:spacing w:before="240" w:after="120"/>
        <w:rPr>
          <w:b/>
          <w:bCs/>
          <w:iCs/>
          <w:lang w:eastAsia="en-US"/>
        </w:rPr>
      </w:pPr>
      <w:r w:rsidRPr="007543B1">
        <w:rPr>
          <w:b/>
          <w:bCs/>
          <w:iCs/>
          <w:lang w:eastAsia="en-US"/>
        </w:rPr>
        <w:t>13. Ajánlati kötöttség időtartama:</w:t>
      </w:r>
    </w:p>
    <w:p w14:paraId="1CF65404" w14:textId="0639CBA1" w:rsidR="000A59C5" w:rsidRPr="00656F78" w:rsidRDefault="000A59C5" w:rsidP="000A59C5">
      <w:pPr>
        <w:spacing w:after="120"/>
        <w:rPr>
          <w:b/>
          <w:bCs/>
          <w:iCs/>
          <w:color w:val="FF0000"/>
        </w:rPr>
      </w:pPr>
      <w:r w:rsidRPr="00656F78">
        <w:rPr>
          <w:b/>
          <w:bCs/>
          <w:iCs/>
          <w:color w:val="FF0000"/>
        </w:rPr>
        <w:t xml:space="preserve">Ajánlatkérő az ajánlattételi határidőtől számított </w:t>
      </w:r>
      <w:r w:rsidR="00DC600E">
        <w:rPr>
          <w:b/>
          <w:bCs/>
          <w:iCs/>
          <w:color w:val="FF0000"/>
        </w:rPr>
        <w:t>5 munka</w:t>
      </w:r>
      <w:r w:rsidRPr="00656F78">
        <w:rPr>
          <w:b/>
          <w:bCs/>
          <w:iCs/>
          <w:color w:val="FF0000"/>
        </w:rPr>
        <w:t>nap ajánlati kötöttséget ír elő.</w:t>
      </w:r>
    </w:p>
    <w:p w14:paraId="3101D128" w14:textId="77777777" w:rsidR="008E2B08" w:rsidRPr="007543B1" w:rsidRDefault="008E2B08" w:rsidP="008E2B08">
      <w:pPr>
        <w:tabs>
          <w:tab w:val="left" w:pos="9072"/>
        </w:tabs>
        <w:autoSpaceDE w:val="0"/>
        <w:autoSpaceDN w:val="0"/>
        <w:adjustRightInd w:val="0"/>
        <w:spacing w:after="120"/>
        <w:ind w:right="142"/>
        <w:jc w:val="both"/>
        <w:rPr>
          <w:iCs/>
          <w:lang w:eastAsia="en-US"/>
        </w:rPr>
      </w:pPr>
      <w:r w:rsidRPr="007543B1">
        <w:rPr>
          <w:b/>
          <w:bCs/>
          <w:iCs/>
          <w:lang w:eastAsia="en-US"/>
        </w:rPr>
        <w:t>1</w:t>
      </w:r>
      <w:r w:rsidR="00233AC5" w:rsidRPr="007543B1">
        <w:rPr>
          <w:b/>
          <w:bCs/>
          <w:iCs/>
          <w:lang w:eastAsia="en-US"/>
        </w:rPr>
        <w:t>4</w:t>
      </w:r>
      <w:r w:rsidRPr="007543B1">
        <w:rPr>
          <w:b/>
          <w:bCs/>
          <w:iCs/>
          <w:lang w:eastAsia="en-US"/>
        </w:rPr>
        <w:t>. Az ajánlatok értékelési szempontja:</w:t>
      </w:r>
      <w:r w:rsidRPr="007543B1">
        <w:rPr>
          <w:iCs/>
          <w:lang w:eastAsia="en-US"/>
        </w:rPr>
        <w:t xml:space="preserve"> </w:t>
      </w:r>
    </w:p>
    <w:p w14:paraId="2DC1ABBF" w14:textId="77777777" w:rsidR="008E2B08" w:rsidRPr="007543B1" w:rsidRDefault="008E2B08" w:rsidP="008E2B08">
      <w:pPr>
        <w:spacing w:after="120"/>
        <w:rPr>
          <w:iCs/>
        </w:rPr>
      </w:pPr>
      <w:r w:rsidRPr="007543B1">
        <w:rPr>
          <w:iCs/>
        </w:rPr>
        <w:t xml:space="preserve">Az ajánlatok értékelése a Kbt. 76. § (2) bekezdés a) pontja alapján – a legalacsonyabb ár értékelési szempont – szerint történik. </w:t>
      </w:r>
    </w:p>
    <w:p w14:paraId="79E68B69" w14:textId="678166CE" w:rsidR="003F1B91" w:rsidRPr="007543B1" w:rsidRDefault="003F1B91" w:rsidP="003F1B91">
      <w:pPr>
        <w:autoSpaceDE w:val="0"/>
        <w:autoSpaceDN w:val="0"/>
        <w:adjustRightInd w:val="0"/>
        <w:spacing w:after="120"/>
        <w:ind w:right="-2"/>
        <w:jc w:val="both"/>
        <w:rPr>
          <w:b/>
        </w:rPr>
      </w:pPr>
      <w:r w:rsidRPr="007543B1">
        <w:rPr>
          <w:b/>
        </w:rPr>
        <w:t xml:space="preserve">Tekintettel arra, hogy Ajánlatkérő a Fix áras beszerzési módszertant alkalmazza, Ajánlattevő verseny újranyitás keretében megajánlandó tényleges ajánlati eleme az adott évre vonatkozó villamos energia </w:t>
      </w:r>
      <w:r w:rsidR="00233AC5" w:rsidRPr="007543B1">
        <w:rPr>
          <w:b/>
        </w:rPr>
        <w:t>Éves Fix E</w:t>
      </w:r>
      <w:r w:rsidRPr="007543B1">
        <w:rPr>
          <w:b/>
        </w:rPr>
        <w:t>gységára (</w:t>
      </w:r>
      <w:r w:rsidR="00233AC5" w:rsidRPr="007543B1">
        <w:rPr>
          <w:b/>
        </w:rPr>
        <w:t>VE</w:t>
      </w:r>
      <w:r w:rsidR="00233AC5" w:rsidRPr="007543B1">
        <w:rPr>
          <w:b/>
          <w:vertAlign w:val="subscript"/>
        </w:rPr>
        <w:t>2</w:t>
      </w:r>
      <w:r w:rsidR="001C2B16" w:rsidRPr="007543B1">
        <w:rPr>
          <w:b/>
          <w:vertAlign w:val="subscript"/>
        </w:rPr>
        <w:t>5</w:t>
      </w:r>
      <w:r w:rsidR="00C30616" w:rsidRPr="007543B1">
        <w:rPr>
          <w:b/>
        </w:rPr>
        <w:t xml:space="preserve"> </w:t>
      </w:r>
      <w:r w:rsidR="008B0EC2" w:rsidRPr="007543B1">
        <w:rPr>
          <w:b/>
        </w:rPr>
        <w:t>vagy</w:t>
      </w:r>
      <w:r w:rsidR="00233AC5" w:rsidRPr="007543B1">
        <w:rPr>
          <w:b/>
        </w:rPr>
        <w:t xml:space="preserve"> VE</w:t>
      </w:r>
      <w:r w:rsidR="00233AC5" w:rsidRPr="007543B1">
        <w:rPr>
          <w:b/>
          <w:vertAlign w:val="subscript"/>
        </w:rPr>
        <w:t>2</w:t>
      </w:r>
      <w:r w:rsidR="001C2B16" w:rsidRPr="007543B1">
        <w:rPr>
          <w:b/>
          <w:vertAlign w:val="subscript"/>
        </w:rPr>
        <w:t>6</w:t>
      </w:r>
      <w:r w:rsidR="00233AC5" w:rsidRPr="007543B1">
        <w:rPr>
          <w:b/>
        </w:rPr>
        <w:t>)</w:t>
      </w:r>
      <w:r w:rsidRPr="007543B1">
        <w:rPr>
          <w:b/>
        </w:rPr>
        <w:t>.</w:t>
      </w:r>
    </w:p>
    <w:p w14:paraId="1C7F30DC" w14:textId="77777777" w:rsidR="00233AC5" w:rsidRPr="007543B1" w:rsidRDefault="00233AC5" w:rsidP="00233AC5">
      <w:pPr>
        <w:autoSpaceDE w:val="0"/>
        <w:autoSpaceDN w:val="0"/>
        <w:adjustRightInd w:val="0"/>
        <w:spacing w:after="120"/>
        <w:ind w:right="-2"/>
        <w:jc w:val="both"/>
        <w:rPr>
          <w:b/>
        </w:rPr>
      </w:pPr>
      <w:r w:rsidRPr="007543B1">
        <w:rPr>
          <w:b/>
        </w:rPr>
        <w:t xml:space="preserve">Az értékelés </w:t>
      </w:r>
      <w:r w:rsidR="001B59EF" w:rsidRPr="007543B1">
        <w:rPr>
          <w:b/>
        </w:rPr>
        <w:t xml:space="preserve">az ajánlati elem(ek) és az igényelt mennyiség(ek) szerint </w:t>
      </w:r>
      <w:r w:rsidRPr="007543B1">
        <w:rPr>
          <w:b/>
        </w:rPr>
        <w:t>a megajánlott villamos energia összesen ára alapján történik, mely az évenkénti mennyiségek és az Éves Fix Egységárak szorzatainak összege.</w:t>
      </w:r>
    </w:p>
    <w:p w14:paraId="3804596D" w14:textId="77777777" w:rsidR="00C30616" w:rsidRPr="007543B1" w:rsidRDefault="00C30616" w:rsidP="00233AC5">
      <w:pPr>
        <w:autoSpaceDE w:val="0"/>
        <w:autoSpaceDN w:val="0"/>
        <w:adjustRightInd w:val="0"/>
        <w:spacing w:after="120"/>
        <w:ind w:right="-2"/>
        <w:jc w:val="both"/>
        <w:rPr>
          <w:b/>
        </w:rPr>
      </w:pPr>
    </w:p>
    <w:p w14:paraId="5682292F" w14:textId="79BD4466" w:rsidR="003F1B91" w:rsidRPr="007543B1" w:rsidRDefault="003F1B91" w:rsidP="00010B95">
      <w:pPr>
        <w:autoSpaceDE w:val="0"/>
        <w:autoSpaceDN w:val="0"/>
        <w:adjustRightInd w:val="0"/>
        <w:spacing w:after="120"/>
        <w:jc w:val="both"/>
      </w:pPr>
      <w:r w:rsidRPr="007543B1">
        <w:lastRenderedPageBreak/>
        <w:t xml:space="preserve">Ajánlatkérő a beszerzés során vizsgálja a Kbt. 105. § (4) szerinti előírást, miszerint „Az </w:t>
      </w:r>
      <w:r w:rsidR="00B5321C" w:rsidRPr="007543B1">
        <w:t>A</w:t>
      </w:r>
      <w:r w:rsidRPr="007543B1">
        <w:t xml:space="preserve">jánlattevő csak a </w:t>
      </w:r>
      <w:proofErr w:type="spellStart"/>
      <w:r w:rsidR="00AB6685" w:rsidRPr="007543B1">
        <w:t>KM-b</w:t>
      </w:r>
      <w:r w:rsidR="006C6662" w:rsidRPr="007543B1">
        <w:t>a</w:t>
      </w:r>
      <w:r w:rsidR="00AB6685" w:rsidRPr="007543B1">
        <w:t>n</w:t>
      </w:r>
      <w:proofErr w:type="spellEnd"/>
      <w:r w:rsidR="00AB6685" w:rsidRPr="007543B1">
        <w:t xml:space="preserve"> </w:t>
      </w:r>
      <w:r w:rsidRPr="007543B1">
        <w:t xml:space="preserve">foglaltakkal azonos vagy annál az </w:t>
      </w:r>
      <w:r w:rsidR="00B5321C" w:rsidRPr="007543B1">
        <w:t>A</w:t>
      </w:r>
      <w:r w:rsidRPr="007543B1">
        <w:t xml:space="preserve">jánlatkérő számára kedvezőbb ajánlatot tehet.”, így a verseny újranyitás keretében megajánlott </w:t>
      </w:r>
      <w:r w:rsidR="00233AC5" w:rsidRPr="007543B1">
        <w:t>villamos energia egységár (VE</w:t>
      </w:r>
      <w:r w:rsidR="00233AC5" w:rsidRPr="007543B1">
        <w:rPr>
          <w:vertAlign w:val="subscript"/>
        </w:rPr>
        <w:t>2</w:t>
      </w:r>
      <w:r w:rsidR="001C2B16" w:rsidRPr="007543B1">
        <w:rPr>
          <w:vertAlign w:val="subscript"/>
        </w:rPr>
        <w:t>5</w:t>
      </w:r>
      <w:r w:rsidR="00233AC5" w:rsidRPr="007543B1">
        <w:t>; VE</w:t>
      </w:r>
      <w:r w:rsidR="00233AC5" w:rsidRPr="007543B1">
        <w:rPr>
          <w:vertAlign w:val="subscript"/>
        </w:rPr>
        <w:t>2</w:t>
      </w:r>
      <w:r w:rsidR="001C2B16" w:rsidRPr="007543B1">
        <w:rPr>
          <w:vertAlign w:val="subscript"/>
        </w:rPr>
        <w:t>6</w:t>
      </w:r>
      <w:r w:rsidR="00233AC5" w:rsidRPr="007543B1">
        <w:t>)</w:t>
      </w:r>
      <w:r w:rsidRPr="007543B1">
        <w:t xml:space="preserve">, csak azonos vagy kedvezőbb lehet, mint a nyertes ajánlattevő (Kereskedő) </w:t>
      </w:r>
      <w:r w:rsidR="00233AC5" w:rsidRPr="007543B1">
        <w:t>verseny újranyitás napján érvényes, adott évre vonatkozó, keretmegállapodásos (maximum) ára (VE</w:t>
      </w:r>
      <w:r w:rsidR="00233AC5" w:rsidRPr="007543B1">
        <w:rPr>
          <w:vertAlign w:val="subscript"/>
        </w:rPr>
        <w:t>2</w:t>
      </w:r>
      <w:r w:rsidR="001C2B16" w:rsidRPr="007543B1">
        <w:rPr>
          <w:vertAlign w:val="subscript"/>
        </w:rPr>
        <w:t>5</w:t>
      </w:r>
      <w:r w:rsidR="00233AC5" w:rsidRPr="007543B1">
        <w:rPr>
          <w:vertAlign w:val="subscript"/>
        </w:rPr>
        <w:t>max</w:t>
      </w:r>
      <w:r w:rsidR="00233AC5" w:rsidRPr="007543B1">
        <w:t>; VE</w:t>
      </w:r>
      <w:r w:rsidR="00233AC5" w:rsidRPr="007543B1">
        <w:rPr>
          <w:vertAlign w:val="subscript"/>
        </w:rPr>
        <w:t>2</w:t>
      </w:r>
      <w:r w:rsidR="001C2B16" w:rsidRPr="007543B1">
        <w:rPr>
          <w:vertAlign w:val="subscript"/>
        </w:rPr>
        <w:t>6</w:t>
      </w:r>
      <w:r w:rsidR="00233AC5" w:rsidRPr="007543B1">
        <w:rPr>
          <w:vertAlign w:val="subscript"/>
        </w:rPr>
        <w:t>max</w:t>
      </w:r>
      <w:r w:rsidR="00233AC5" w:rsidRPr="007543B1">
        <w:t>)</w:t>
      </w:r>
      <w:r w:rsidRPr="007543B1">
        <w:t>.</w:t>
      </w:r>
    </w:p>
    <w:p w14:paraId="0EC2683A" w14:textId="77777777" w:rsidR="00233AC5" w:rsidRPr="007543B1" w:rsidRDefault="00233AC5" w:rsidP="00233AC5">
      <w:pPr>
        <w:tabs>
          <w:tab w:val="left" w:pos="9072"/>
        </w:tabs>
        <w:spacing w:before="240" w:after="120"/>
        <w:ind w:left="284" w:right="142" w:hanging="284"/>
        <w:jc w:val="both"/>
        <w:rPr>
          <w:b/>
          <w:bCs/>
          <w:iCs/>
          <w:lang w:eastAsia="en-US"/>
        </w:rPr>
      </w:pPr>
      <w:r w:rsidRPr="007543B1">
        <w:rPr>
          <w:b/>
          <w:bCs/>
          <w:iCs/>
          <w:lang w:eastAsia="en-US"/>
        </w:rPr>
        <w:t>További információk az eljárással kapcsolatban:</w:t>
      </w:r>
    </w:p>
    <w:p w14:paraId="532529EC" w14:textId="77777777" w:rsidR="00651ABA" w:rsidRPr="007543B1" w:rsidRDefault="00233AC5" w:rsidP="001E4657">
      <w:pPr>
        <w:tabs>
          <w:tab w:val="left" w:pos="9072"/>
        </w:tabs>
        <w:spacing w:before="240" w:after="120"/>
        <w:ind w:left="284" w:right="142" w:hanging="284"/>
        <w:jc w:val="both"/>
        <w:rPr>
          <w:b/>
          <w:bCs/>
          <w:lang w:eastAsia="en-US"/>
        </w:rPr>
      </w:pPr>
      <w:r w:rsidRPr="007543B1">
        <w:rPr>
          <w:b/>
          <w:bCs/>
          <w:iCs/>
          <w:lang w:eastAsia="en-US"/>
        </w:rPr>
        <w:t>15</w:t>
      </w:r>
      <w:r w:rsidR="00651ABA" w:rsidRPr="007543B1">
        <w:rPr>
          <w:b/>
          <w:bCs/>
          <w:iCs/>
          <w:lang w:eastAsia="en-US"/>
        </w:rPr>
        <w:t>. Kiegészítő tájékoztatás:</w:t>
      </w:r>
    </w:p>
    <w:p w14:paraId="53C62D0F" w14:textId="368AD552" w:rsidR="00651ABA" w:rsidRPr="007543B1" w:rsidRDefault="00651ABA" w:rsidP="00651ABA">
      <w:pPr>
        <w:ind w:right="-2"/>
        <w:jc w:val="both"/>
      </w:pPr>
      <w:r w:rsidRPr="007543B1">
        <w:t xml:space="preserve">Ajánlatkérő személyes konzultációt nem tart. Ajánlattevő az </w:t>
      </w:r>
      <w:r w:rsidR="00AB6685" w:rsidRPr="007543B1">
        <w:t>AF-</w:t>
      </w:r>
      <w:r w:rsidR="006C6662" w:rsidRPr="007543B1">
        <w:t>ban</w:t>
      </w:r>
      <w:r w:rsidRPr="007543B1">
        <w:t xml:space="preserve"> és a </w:t>
      </w:r>
      <w:r w:rsidR="00AB6685" w:rsidRPr="007543B1">
        <w:t>KD-</w:t>
      </w:r>
      <w:r w:rsidR="006C6662" w:rsidRPr="007543B1">
        <w:t xml:space="preserve">ban foglaltakkal </w:t>
      </w:r>
      <w:r w:rsidRPr="007543B1">
        <w:t>kapcsolatosan kiegészítő (értelmező) tájékoztatást kérhet írásban</w:t>
      </w:r>
      <w:r w:rsidR="006609EE" w:rsidRPr="007543B1">
        <w:t xml:space="preserve">, a </w:t>
      </w:r>
      <w:r w:rsidR="00343055" w:rsidRPr="007543B1">
        <w:t>KK</w:t>
      </w:r>
      <w:r w:rsidR="006609EE" w:rsidRPr="007543B1">
        <w:t xml:space="preserve"> Portálon keresztül</w:t>
      </w:r>
      <w:r w:rsidRPr="007543B1">
        <w:t xml:space="preserve"> az ajánlattételi határidőt megelőző</w:t>
      </w:r>
      <w:r w:rsidR="00661D1C" w:rsidRPr="007543B1">
        <w:t xml:space="preserve"> </w:t>
      </w:r>
      <w:r w:rsidR="00397DF3" w:rsidRPr="007543B1">
        <w:t>2</w:t>
      </w:r>
      <w:r w:rsidRPr="007543B1">
        <w:t>. munkanap 1</w:t>
      </w:r>
      <w:r w:rsidR="00397DF3" w:rsidRPr="007543B1">
        <w:t>2</w:t>
      </w:r>
      <w:r w:rsidRPr="007543B1">
        <w:t>:</w:t>
      </w:r>
      <w:r w:rsidR="00397DF3" w:rsidRPr="007543B1">
        <w:t>0</w:t>
      </w:r>
      <w:r w:rsidRPr="007543B1">
        <w:t>0</w:t>
      </w:r>
      <w:r w:rsidR="007A3A70" w:rsidRPr="007543B1">
        <w:t>-</w:t>
      </w:r>
      <w:r w:rsidRPr="007543B1">
        <w:t xml:space="preserve">ig, melyre </w:t>
      </w:r>
      <w:r w:rsidR="00B5321C" w:rsidRPr="007543B1">
        <w:t>A</w:t>
      </w:r>
      <w:r w:rsidRPr="007543B1">
        <w:t>jánlatkérő választ ad az ajánlattételi határidőt megelőző munkanapon 1</w:t>
      </w:r>
      <w:r w:rsidR="00F11DE3" w:rsidRPr="007543B1">
        <w:t>6</w:t>
      </w:r>
      <w:r w:rsidRPr="007543B1">
        <w:t>:</w:t>
      </w:r>
      <w:r w:rsidR="00F11DE3" w:rsidRPr="007543B1">
        <w:t>3</w:t>
      </w:r>
      <w:r w:rsidRPr="007543B1">
        <w:t>0</w:t>
      </w:r>
      <w:r w:rsidR="007A3A70" w:rsidRPr="007543B1">
        <w:t>-</w:t>
      </w:r>
      <w:r w:rsidRPr="007543B1">
        <w:t xml:space="preserve">ig. A kiegészítő tájékoztatás a </w:t>
      </w:r>
      <w:r w:rsidR="00AB6685" w:rsidRPr="007543B1">
        <w:t>KD</w:t>
      </w:r>
      <w:r w:rsidRPr="007543B1">
        <w:t xml:space="preserve"> részévé válik. </w:t>
      </w:r>
      <w:r w:rsidR="004E1BDA" w:rsidRPr="007543B1">
        <w:t>A</w:t>
      </w:r>
      <w:r w:rsidRPr="007543B1">
        <w:t>jánlattevő köteles ajánlatát a kiegészítő tájékoztatás figyelembevétel</w:t>
      </w:r>
      <w:r w:rsidR="006609EE" w:rsidRPr="007543B1">
        <w:t>ével elkészíteni és benyújtani.</w:t>
      </w:r>
    </w:p>
    <w:p w14:paraId="74BB689F" w14:textId="77777777" w:rsidR="00A678CE" w:rsidRPr="007543B1" w:rsidRDefault="00A678CE" w:rsidP="00A678CE">
      <w:pPr>
        <w:autoSpaceDE w:val="0"/>
        <w:autoSpaceDN w:val="0"/>
        <w:adjustRightInd w:val="0"/>
        <w:ind w:right="-2"/>
      </w:pPr>
    </w:p>
    <w:p w14:paraId="54A9833D" w14:textId="77777777" w:rsidR="00651ABA" w:rsidRPr="007543B1" w:rsidRDefault="00651ABA" w:rsidP="00651ABA">
      <w:pPr>
        <w:autoSpaceDE w:val="0"/>
        <w:autoSpaceDN w:val="0"/>
        <w:adjustRightInd w:val="0"/>
        <w:ind w:right="-2"/>
        <w:rPr>
          <w:b/>
          <w:bCs/>
          <w:iCs/>
          <w:lang w:eastAsia="en-US"/>
        </w:rPr>
      </w:pPr>
      <w:r w:rsidRPr="007543B1">
        <w:rPr>
          <w:b/>
          <w:bCs/>
          <w:iCs/>
          <w:lang w:eastAsia="en-US"/>
        </w:rPr>
        <w:t>1</w:t>
      </w:r>
      <w:r w:rsidR="007D36A7" w:rsidRPr="007543B1">
        <w:rPr>
          <w:b/>
          <w:bCs/>
          <w:iCs/>
          <w:lang w:eastAsia="en-US"/>
        </w:rPr>
        <w:t>6</w:t>
      </w:r>
      <w:r w:rsidRPr="007543B1">
        <w:rPr>
          <w:b/>
          <w:bCs/>
          <w:iCs/>
          <w:lang w:eastAsia="en-US"/>
        </w:rPr>
        <w:t>. A hiánypótlás lehetősége vagy annak kizárása:</w:t>
      </w:r>
    </w:p>
    <w:p w14:paraId="061C8F29" w14:textId="77777777" w:rsidR="00651ABA" w:rsidRPr="007543B1" w:rsidRDefault="00651ABA" w:rsidP="00DB6DED">
      <w:pPr>
        <w:autoSpaceDE w:val="0"/>
        <w:autoSpaceDN w:val="0"/>
        <w:adjustRightInd w:val="0"/>
        <w:spacing w:before="120" w:after="240"/>
        <w:jc w:val="both"/>
        <w:rPr>
          <w:lang w:eastAsia="en-US"/>
        </w:rPr>
      </w:pPr>
      <w:r w:rsidRPr="007543B1">
        <w:rPr>
          <w:lang w:eastAsia="en-US"/>
        </w:rPr>
        <w:t>Ajánlatkérő a Kbt. 71. §-a szerint lehetőséget biztosít a hiánypótlásra.</w:t>
      </w:r>
    </w:p>
    <w:p w14:paraId="10ACBCC3" w14:textId="77777777" w:rsidR="00651ABA" w:rsidRPr="007543B1" w:rsidRDefault="00651ABA" w:rsidP="00651ABA">
      <w:pPr>
        <w:autoSpaceDE w:val="0"/>
        <w:autoSpaceDN w:val="0"/>
        <w:adjustRightInd w:val="0"/>
        <w:ind w:right="-2"/>
        <w:jc w:val="both"/>
        <w:rPr>
          <w:b/>
          <w:bCs/>
          <w:lang w:eastAsia="en-US"/>
        </w:rPr>
      </w:pPr>
      <w:r w:rsidRPr="007543B1">
        <w:rPr>
          <w:b/>
          <w:bCs/>
          <w:iCs/>
          <w:lang w:eastAsia="en-US"/>
        </w:rPr>
        <w:t>1</w:t>
      </w:r>
      <w:r w:rsidR="007D36A7" w:rsidRPr="007543B1">
        <w:rPr>
          <w:b/>
          <w:bCs/>
          <w:iCs/>
          <w:lang w:eastAsia="en-US"/>
        </w:rPr>
        <w:t>7</w:t>
      </w:r>
      <w:r w:rsidRPr="007543B1">
        <w:rPr>
          <w:b/>
          <w:bCs/>
          <w:iCs/>
          <w:lang w:eastAsia="en-US"/>
        </w:rPr>
        <w:t xml:space="preserve">. </w:t>
      </w:r>
      <w:r w:rsidR="007D36A7" w:rsidRPr="007543B1">
        <w:rPr>
          <w:b/>
          <w:bCs/>
          <w:iCs/>
          <w:lang w:eastAsia="en-US"/>
        </w:rPr>
        <w:t>T</w:t>
      </w:r>
      <w:r w:rsidR="007D36A7" w:rsidRPr="007543B1">
        <w:rPr>
          <w:b/>
          <w:bCs/>
          <w:lang w:eastAsia="en-US"/>
        </w:rPr>
        <w:t>öbbváltozatú (alternatív) vagy rész ajánlattétel lehetősége vagy annak kizárása:</w:t>
      </w:r>
    </w:p>
    <w:p w14:paraId="4DD24667" w14:textId="77777777" w:rsidR="00651ABA" w:rsidRPr="007543B1" w:rsidRDefault="00651ABA" w:rsidP="001E4657">
      <w:p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7543B1">
        <w:rPr>
          <w:lang w:eastAsia="en-US"/>
        </w:rPr>
        <w:t>Az eljárásban többváltozatú ajánlat tételére nincs lehetőség.</w:t>
      </w:r>
    </w:p>
    <w:p w14:paraId="16E3B4CA" w14:textId="0726889A" w:rsidR="00651ABA" w:rsidRPr="007543B1" w:rsidRDefault="0096168A" w:rsidP="00DB6DED">
      <w:pPr>
        <w:autoSpaceDE w:val="0"/>
        <w:autoSpaceDN w:val="0"/>
        <w:adjustRightInd w:val="0"/>
        <w:spacing w:before="120" w:after="240"/>
        <w:jc w:val="both"/>
        <w:rPr>
          <w:lang w:eastAsia="en-US"/>
        </w:rPr>
      </w:pPr>
      <w:bookmarkStart w:id="4" w:name="_Hlk169598436"/>
      <w:r w:rsidRPr="007543B1">
        <w:rPr>
          <w:lang w:eastAsia="en-US"/>
        </w:rPr>
        <w:t>Ajánlat bármely részre benyújtható.</w:t>
      </w:r>
    </w:p>
    <w:bookmarkEnd w:id="4"/>
    <w:p w14:paraId="389B54EB" w14:textId="77777777" w:rsidR="007D36A7" w:rsidRPr="007543B1" w:rsidRDefault="007D36A7" w:rsidP="007D36A7">
      <w:pPr>
        <w:tabs>
          <w:tab w:val="left" w:pos="9072"/>
        </w:tabs>
        <w:autoSpaceDE w:val="0"/>
        <w:autoSpaceDN w:val="0"/>
        <w:adjustRightInd w:val="0"/>
        <w:spacing w:before="240"/>
        <w:ind w:right="142"/>
        <w:jc w:val="both"/>
        <w:rPr>
          <w:b/>
          <w:lang w:eastAsia="en-US"/>
        </w:rPr>
      </w:pPr>
      <w:r w:rsidRPr="007543B1">
        <w:rPr>
          <w:b/>
          <w:lang w:eastAsia="en-US"/>
        </w:rPr>
        <w:t xml:space="preserve">18. Az ajánlatok bírálatáról szóló összegezés megküldésének (eredményhirdetés) tervezett időpontja: </w:t>
      </w:r>
    </w:p>
    <w:p w14:paraId="3A15834E" w14:textId="77777777" w:rsidR="007D36A7" w:rsidRPr="007543B1" w:rsidRDefault="007D36A7" w:rsidP="007D36A7">
      <w:pPr>
        <w:tabs>
          <w:tab w:val="left" w:pos="9072"/>
        </w:tabs>
        <w:autoSpaceDE w:val="0"/>
        <w:autoSpaceDN w:val="0"/>
        <w:adjustRightInd w:val="0"/>
        <w:spacing w:before="240"/>
        <w:ind w:right="142"/>
        <w:jc w:val="both"/>
        <w:rPr>
          <w:lang w:eastAsia="en-US"/>
        </w:rPr>
      </w:pPr>
      <w:r w:rsidRPr="007543B1">
        <w:rPr>
          <w:lang w:eastAsia="en-US"/>
        </w:rPr>
        <w:t xml:space="preserve">Ajánlatkérő az ajánlatok elbírálásának befejezésekor írásbeli összegezést készít az ajánlatokról. Az írásbeli összegezést minden </w:t>
      </w:r>
      <w:r w:rsidR="00B5321C" w:rsidRPr="007543B1">
        <w:rPr>
          <w:lang w:eastAsia="en-US"/>
        </w:rPr>
        <w:t>A</w:t>
      </w:r>
      <w:r w:rsidRPr="007543B1">
        <w:rPr>
          <w:lang w:eastAsia="en-US"/>
        </w:rPr>
        <w:t xml:space="preserve">jánlattevő részére egyidejűleg, elektronikus úton, a KK </w:t>
      </w:r>
      <w:r w:rsidRPr="007543B1">
        <w:t>Portálon keresztül</w:t>
      </w:r>
      <w:r w:rsidRPr="007543B1">
        <w:rPr>
          <w:lang w:eastAsia="en-US"/>
        </w:rPr>
        <w:t xml:space="preserve"> küldi meg, a lehető leghamarabb, de legkésőbb az összegzés elkészítését követő három munkanapon belül.</w:t>
      </w:r>
    </w:p>
    <w:p w14:paraId="665B0932" w14:textId="77777777" w:rsidR="007D36A7" w:rsidRPr="007543B1" w:rsidRDefault="007D36A7" w:rsidP="007D36A7">
      <w:pPr>
        <w:tabs>
          <w:tab w:val="left" w:pos="9072"/>
        </w:tabs>
        <w:autoSpaceDE w:val="0"/>
        <w:autoSpaceDN w:val="0"/>
        <w:adjustRightInd w:val="0"/>
        <w:spacing w:before="240" w:after="240"/>
        <w:ind w:right="142"/>
        <w:jc w:val="both"/>
        <w:rPr>
          <w:b/>
          <w:lang w:eastAsia="en-US"/>
        </w:rPr>
      </w:pPr>
      <w:r w:rsidRPr="007543B1">
        <w:rPr>
          <w:b/>
          <w:lang w:eastAsia="en-US"/>
        </w:rPr>
        <w:t xml:space="preserve">19. A szerződéskötés tervezett időpontja: </w:t>
      </w:r>
    </w:p>
    <w:p w14:paraId="4D7CB667" w14:textId="77777777" w:rsidR="007D36A7" w:rsidRPr="007543B1" w:rsidRDefault="007D36A7" w:rsidP="007D36A7">
      <w:pPr>
        <w:tabs>
          <w:tab w:val="left" w:pos="9072"/>
        </w:tabs>
        <w:autoSpaceDE w:val="0"/>
        <w:autoSpaceDN w:val="0"/>
        <w:adjustRightInd w:val="0"/>
        <w:spacing w:before="240" w:after="240"/>
        <w:ind w:right="142"/>
        <w:jc w:val="both"/>
        <w:rPr>
          <w:lang w:eastAsia="en-US"/>
        </w:rPr>
      </w:pPr>
      <w:r w:rsidRPr="007543B1">
        <w:rPr>
          <w:lang w:eastAsia="en-US"/>
        </w:rPr>
        <w:t>A Kbt. 131. §-ában foglaltak szerint kerül sor a szerződés megkötésére.</w:t>
      </w:r>
    </w:p>
    <w:p w14:paraId="446E7532" w14:textId="77777777" w:rsidR="007D36A7" w:rsidRPr="007543B1" w:rsidRDefault="007D36A7" w:rsidP="007D36A7">
      <w:pPr>
        <w:spacing w:before="240" w:after="120"/>
        <w:jc w:val="both"/>
        <w:rPr>
          <w:b/>
          <w:bCs/>
          <w:iCs/>
          <w:lang w:eastAsia="en-US"/>
        </w:rPr>
      </w:pPr>
      <w:r w:rsidRPr="007543B1">
        <w:rPr>
          <w:b/>
          <w:bCs/>
          <w:iCs/>
          <w:lang w:eastAsia="en-US"/>
        </w:rPr>
        <w:t>20. Szerződési feltételek:</w:t>
      </w:r>
    </w:p>
    <w:p w14:paraId="5C92C898" w14:textId="77777777" w:rsidR="00010B95" w:rsidRPr="007543B1" w:rsidRDefault="007D36A7" w:rsidP="009C4F1F">
      <w:pPr>
        <w:tabs>
          <w:tab w:val="left" w:pos="9072"/>
        </w:tabs>
        <w:autoSpaceDE w:val="0"/>
        <w:autoSpaceDN w:val="0"/>
        <w:adjustRightInd w:val="0"/>
        <w:spacing w:before="240" w:after="240"/>
        <w:ind w:right="142"/>
        <w:jc w:val="both"/>
        <w:rPr>
          <w:lang w:eastAsia="en-US"/>
        </w:rPr>
      </w:pPr>
      <w:r w:rsidRPr="007543B1">
        <w:rPr>
          <w:lang w:eastAsia="en-US"/>
        </w:rPr>
        <w:t>A KD részét képező egyedi szerződés szerint.</w:t>
      </w:r>
    </w:p>
    <w:p w14:paraId="0626495D" w14:textId="77777777" w:rsidR="00651ABA" w:rsidRPr="007543B1" w:rsidRDefault="005427A1" w:rsidP="003F2DED">
      <w:pPr>
        <w:spacing w:after="120"/>
        <w:jc w:val="both"/>
        <w:rPr>
          <w:lang w:eastAsia="en-US"/>
        </w:rPr>
      </w:pPr>
      <w:r w:rsidRPr="007543B1">
        <w:rPr>
          <w:b/>
          <w:bCs/>
          <w:iCs/>
          <w:lang w:eastAsia="en-US"/>
        </w:rPr>
        <w:t>2</w:t>
      </w:r>
      <w:r w:rsidR="007D36A7" w:rsidRPr="007543B1">
        <w:rPr>
          <w:b/>
          <w:bCs/>
          <w:iCs/>
          <w:lang w:eastAsia="en-US"/>
        </w:rPr>
        <w:t>1</w:t>
      </w:r>
      <w:r w:rsidR="00651ABA" w:rsidRPr="007543B1">
        <w:rPr>
          <w:b/>
          <w:bCs/>
          <w:iCs/>
          <w:lang w:eastAsia="en-US"/>
        </w:rPr>
        <w:t xml:space="preserve">. </w:t>
      </w:r>
      <w:r w:rsidR="007D36A7" w:rsidRPr="007543B1">
        <w:rPr>
          <w:b/>
          <w:bCs/>
          <w:iCs/>
          <w:lang w:eastAsia="en-US"/>
        </w:rPr>
        <w:t>Ajánlat benyújtásával kapcsolatos előírások:</w:t>
      </w:r>
    </w:p>
    <w:p w14:paraId="05D9159C" w14:textId="4B3EE267" w:rsidR="007D36A7" w:rsidRPr="007543B1" w:rsidRDefault="007D36A7" w:rsidP="006C6662">
      <w:pPr>
        <w:tabs>
          <w:tab w:val="left" w:pos="9072"/>
        </w:tabs>
        <w:autoSpaceDE w:val="0"/>
        <w:autoSpaceDN w:val="0"/>
        <w:adjustRightInd w:val="0"/>
        <w:spacing w:after="120"/>
        <w:ind w:right="142"/>
        <w:jc w:val="both"/>
        <w:rPr>
          <w:lang w:eastAsia="en-US"/>
        </w:rPr>
      </w:pPr>
      <w:r w:rsidRPr="007543B1">
        <w:rPr>
          <w:lang w:eastAsia="en-US"/>
        </w:rPr>
        <w:t>Az ajánlatot cégszerűen aláírva, olvasható, de nem módosítható elektronikus példányban (pdf fájlokban) kell benyújtani (kivétel az „</w:t>
      </w:r>
      <w:r w:rsidR="00C30616" w:rsidRPr="007543B1">
        <w:rPr>
          <w:lang w:eastAsia="en-US"/>
        </w:rPr>
        <w:t>ajanlati_artablazat_VE2526</w:t>
      </w:r>
      <w:r w:rsidRPr="007543B1">
        <w:rPr>
          <w:lang w:eastAsia="en-US"/>
        </w:rPr>
        <w:t xml:space="preserve">” </w:t>
      </w:r>
      <w:proofErr w:type="spellStart"/>
      <w:r w:rsidRPr="007543B1">
        <w:rPr>
          <w:lang w:eastAsia="en-US"/>
        </w:rPr>
        <w:t>excel</w:t>
      </w:r>
      <w:proofErr w:type="spellEnd"/>
      <w:r w:rsidRPr="007543B1">
        <w:rPr>
          <w:lang w:eastAsia="en-US"/>
        </w:rPr>
        <w:t xml:space="preserve"> </w:t>
      </w:r>
      <w:proofErr w:type="spellStart"/>
      <w:r w:rsidRPr="007543B1">
        <w:rPr>
          <w:lang w:eastAsia="en-US"/>
        </w:rPr>
        <w:t>fáljt</w:t>
      </w:r>
      <w:proofErr w:type="spellEnd"/>
      <w:r w:rsidRPr="007543B1">
        <w:rPr>
          <w:lang w:eastAsia="en-US"/>
        </w:rPr>
        <w:t xml:space="preserve">). </w:t>
      </w:r>
    </w:p>
    <w:p w14:paraId="741EA436" w14:textId="77777777" w:rsidR="006C6662" w:rsidRPr="007543B1" w:rsidRDefault="007D36A7" w:rsidP="0009030A">
      <w:pPr>
        <w:tabs>
          <w:tab w:val="left" w:pos="9072"/>
        </w:tabs>
        <w:spacing w:after="120"/>
        <w:jc w:val="both"/>
        <w:rPr>
          <w:bCs/>
          <w:iCs/>
          <w:lang w:eastAsia="en-US"/>
        </w:rPr>
      </w:pPr>
      <w:r w:rsidRPr="007543B1">
        <w:rPr>
          <w:bCs/>
          <w:iCs/>
          <w:lang w:eastAsia="en-US"/>
        </w:rPr>
        <w:t xml:space="preserve">Az ajánlatba csatolandó dokumentumok az </w:t>
      </w:r>
      <w:r w:rsidR="00B5321C" w:rsidRPr="007543B1">
        <w:rPr>
          <w:bCs/>
          <w:iCs/>
          <w:lang w:eastAsia="en-US"/>
        </w:rPr>
        <w:t xml:space="preserve">Ajánlattevő </w:t>
      </w:r>
      <w:r w:rsidRPr="007543B1">
        <w:rPr>
          <w:bCs/>
          <w:iCs/>
          <w:lang w:eastAsia="en-US"/>
        </w:rPr>
        <w:t xml:space="preserve">által készített egyszerű másolatként nyújthatók be az </w:t>
      </w:r>
      <w:r w:rsidR="00AB6685" w:rsidRPr="007543B1">
        <w:rPr>
          <w:bCs/>
          <w:iCs/>
          <w:lang w:eastAsia="en-US"/>
        </w:rPr>
        <w:t>AF</w:t>
      </w:r>
      <w:r w:rsidR="006C6662" w:rsidRPr="007543B1">
        <w:rPr>
          <w:bCs/>
          <w:iCs/>
          <w:lang w:eastAsia="en-US"/>
        </w:rPr>
        <w:t xml:space="preserve">, a KD </w:t>
      </w:r>
      <w:r w:rsidRPr="007543B1">
        <w:rPr>
          <w:bCs/>
          <w:iCs/>
          <w:lang w:eastAsia="en-US"/>
        </w:rPr>
        <w:t xml:space="preserve">és a Kbt. rendelkezéseinek megfelelően. </w:t>
      </w:r>
    </w:p>
    <w:p w14:paraId="568EA1B4" w14:textId="77777777" w:rsidR="007D36A7" w:rsidRPr="007543B1" w:rsidRDefault="007D36A7" w:rsidP="007D36A7">
      <w:pPr>
        <w:tabs>
          <w:tab w:val="left" w:pos="9072"/>
        </w:tabs>
        <w:ind w:right="-2"/>
        <w:jc w:val="both"/>
        <w:rPr>
          <w:bCs/>
          <w:iCs/>
          <w:lang w:eastAsia="en-US"/>
        </w:rPr>
      </w:pPr>
      <w:r w:rsidRPr="007543B1">
        <w:rPr>
          <w:b/>
        </w:rPr>
        <w:t xml:space="preserve">Az ajánlatban lévő nyilatkozatokat minden esetben </w:t>
      </w:r>
      <w:r w:rsidRPr="007543B1">
        <w:rPr>
          <w:b/>
          <w:bCs/>
        </w:rPr>
        <w:t xml:space="preserve">cégszerűen kell aláírni (hagyományosan, papír alapon, majd szkennelve </w:t>
      </w:r>
      <w:r w:rsidRPr="007543B1">
        <w:rPr>
          <w:b/>
          <w:bCs/>
          <w:u w:val="single"/>
        </w:rPr>
        <w:t>vagy</w:t>
      </w:r>
      <w:r w:rsidRPr="007543B1">
        <w:rPr>
          <w:b/>
          <w:bCs/>
        </w:rPr>
        <w:t xml:space="preserve"> elektronikus aláírással ellátva).</w:t>
      </w:r>
    </w:p>
    <w:p w14:paraId="38DE5A6C" w14:textId="77777777" w:rsidR="007D36A7" w:rsidRPr="007543B1" w:rsidRDefault="007D36A7" w:rsidP="007D36A7">
      <w:pPr>
        <w:tabs>
          <w:tab w:val="left" w:pos="9072"/>
        </w:tabs>
        <w:ind w:right="-2"/>
        <w:jc w:val="both"/>
        <w:rPr>
          <w:bCs/>
          <w:iCs/>
          <w:lang w:eastAsia="en-US"/>
        </w:rPr>
      </w:pPr>
    </w:p>
    <w:p w14:paraId="453FA784" w14:textId="77777777" w:rsidR="006D123E" w:rsidRPr="007543B1" w:rsidRDefault="006D123E" w:rsidP="0009030A">
      <w:pPr>
        <w:tabs>
          <w:tab w:val="left" w:pos="9072"/>
        </w:tabs>
        <w:spacing w:after="120"/>
        <w:jc w:val="both"/>
        <w:rPr>
          <w:rFonts w:eastAsia="Georgia"/>
        </w:rPr>
      </w:pPr>
      <w:r w:rsidRPr="007543B1">
        <w:lastRenderedPageBreak/>
        <w:t>A Kbt. 41/B. § (2) bekezdés alapján a beny</w:t>
      </w:r>
      <w:r w:rsidRPr="007543B1">
        <w:rPr>
          <w:rFonts w:hint="eastAsia"/>
        </w:rPr>
        <w:t>ú</w:t>
      </w:r>
      <w:r w:rsidRPr="007543B1">
        <w:t>jtand</w:t>
      </w:r>
      <w:r w:rsidRPr="007543B1">
        <w:rPr>
          <w:rFonts w:hint="eastAsia"/>
        </w:rPr>
        <w:t>ó</w:t>
      </w:r>
      <w:r w:rsidRPr="007543B1">
        <w:t xml:space="preserve"> elektronikus dokumentumokkal kapcsolatos r</w:t>
      </w:r>
      <w:r w:rsidRPr="007543B1">
        <w:rPr>
          <w:rFonts w:hint="eastAsia"/>
        </w:rPr>
        <w:t>é</w:t>
      </w:r>
      <w:r w:rsidRPr="007543B1">
        <w:t xml:space="preserve">szletes tartalmi </w:t>
      </w:r>
      <w:r w:rsidRPr="007543B1">
        <w:rPr>
          <w:rFonts w:hint="eastAsia"/>
        </w:rPr>
        <w:t>é</w:t>
      </w:r>
      <w:r w:rsidRPr="007543B1">
        <w:t>s formai k</w:t>
      </w:r>
      <w:r w:rsidRPr="007543B1">
        <w:rPr>
          <w:rFonts w:hint="eastAsia"/>
        </w:rPr>
        <w:t>ö</w:t>
      </w:r>
      <w:r w:rsidRPr="007543B1">
        <w:t>vetelm</w:t>
      </w:r>
      <w:r w:rsidRPr="007543B1">
        <w:rPr>
          <w:rFonts w:hint="eastAsia"/>
        </w:rPr>
        <w:t>é</w:t>
      </w:r>
      <w:r w:rsidRPr="007543B1">
        <w:t xml:space="preserve">nyeket a </w:t>
      </w:r>
      <w:r w:rsidR="00AB6685" w:rsidRPr="007543B1">
        <w:t>KD</w:t>
      </w:r>
      <w:r w:rsidRPr="007543B1">
        <w:rPr>
          <w:rFonts w:eastAsia="Georgia"/>
        </w:rPr>
        <w:t xml:space="preserve"> tartalmazza.</w:t>
      </w:r>
    </w:p>
    <w:p w14:paraId="360A5B54" w14:textId="77777777" w:rsidR="007D36A7" w:rsidRPr="007543B1" w:rsidRDefault="007D36A7" w:rsidP="0009030A">
      <w:pPr>
        <w:tabs>
          <w:tab w:val="left" w:pos="9072"/>
        </w:tabs>
        <w:spacing w:after="120"/>
        <w:jc w:val="both"/>
        <w:rPr>
          <w:bCs/>
          <w:iCs/>
          <w:lang w:eastAsia="en-US"/>
        </w:rPr>
      </w:pPr>
      <w:r w:rsidRPr="007543B1">
        <w:rPr>
          <w:bCs/>
          <w:iCs/>
          <w:lang w:eastAsia="en-US"/>
        </w:rPr>
        <w:t xml:space="preserve">Az ajánlatban közölt információk kizárólag ezen közbeszerzési eljárás eredményének megállapítása keretében kerülnek felhasználásra. A </w:t>
      </w:r>
      <w:r w:rsidR="00AB6685" w:rsidRPr="007543B1">
        <w:rPr>
          <w:bCs/>
          <w:iCs/>
          <w:lang w:eastAsia="en-US"/>
        </w:rPr>
        <w:t>KD-</w:t>
      </w:r>
      <w:r w:rsidRPr="007543B1">
        <w:rPr>
          <w:bCs/>
          <w:iCs/>
          <w:lang w:eastAsia="en-US"/>
        </w:rPr>
        <w:t xml:space="preserve">ban és a jelen felhívásban előírt, az </w:t>
      </w:r>
      <w:r w:rsidR="00B5321C" w:rsidRPr="007543B1">
        <w:rPr>
          <w:bCs/>
          <w:iCs/>
          <w:lang w:eastAsia="en-US"/>
        </w:rPr>
        <w:t xml:space="preserve">Ajánlattevőre </w:t>
      </w:r>
      <w:r w:rsidRPr="007543B1">
        <w:rPr>
          <w:bCs/>
          <w:iCs/>
          <w:lang w:eastAsia="en-US"/>
        </w:rPr>
        <w:t xml:space="preserve">vonatkozó nyilatkozatok ajánlathoz csatolása kötelező. </w:t>
      </w:r>
    </w:p>
    <w:p w14:paraId="465E8054" w14:textId="77777777" w:rsidR="007D36A7" w:rsidRPr="007543B1" w:rsidRDefault="007D36A7" w:rsidP="007D36A7">
      <w:pPr>
        <w:tabs>
          <w:tab w:val="left" w:pos="9072"/>
        </w:tabs>
        <w:autoSpaceDE w:val="0"/>
        <w:autoSpaceDN w:val="0"/>
        <w:adjustRightInd w:val="0"/>
        <w:spacing w:before="240"/>
        <w:ind w:right="142"/>
        <w:jc w:val="both"/>
        <w:rPr>
          <w:lang w:eastAsia="en-US"/>
        </w:rPr>
      </w:pPr>
      <w:r w:rsidRPr="007543B1">
        <w:rPr>
          <w:lang w:eastAsia="en-US"/>
        </w:rPr>
        <w:t>A nyilatkozatok</w:t>
      </w:r>
      <w:r w:rsidR="00DF1A68" w:rsidRPr="007543B1">
        <w:rPr>
          <w:lang w:eastAsia="en-US"/>
        </w:rPr>
        <w:t xml:space="preserve"> és a kért dokumentumok</w:t>
      </w:r>
      <w:r w:rsidRPr="007543B1">
        <w:rPr>
          <w:lang w:eastAsia="en-US"/>
        </w:rPr>
        <w:t xml:space="preserve"> ajánlathoz csatolásának elmulasztása az ajánlat érvénytelenné nyilvánítását és a közbeszerzési eljárásból való kizárás</w:t>
      </w:r>
      <w:r w:rsidR="00DF1A68" w:rsidRPr="007543B1">
        <w:rPr>
          <w:lang w:eastAsia="en-US"/>
        </w:rPr>
        <w:t>á</w:t>
      </w:r>
      <w:r w:rsidRPr="007543B1">
        <w:rPr>
          <w:lang w:eastAsia="en-US"/>
        </w:rPr>
        <w:t>t eredményez</w:t>
      </w:r>
      <w:r w:rsidR="00DF1A68" w:rsidRPr="007543B1">
        <w:rPr>
          <w:lang w:eastAsia="en-US"/>
        </w:rPr>
        <w:t>heti</w:t>
      </w:r>
      <w:r w:rsidRPr="007543B1">
        <w:rPr>
          <w:lang w:eastAsia="en-US"/>
        </w:rPr>
        <w:t xml:space="preserve">, amennyiben a hiányosság hiánypótlás keretében nem pótolható. Az </w:t>
      </w:r>
      <w:r w:rsidR="0009030A" w:rsidRPr="007543B1">
        <w:rPr>
          <w:lang w:eastAsia="en-US"/>
        </w:rPr>
        <w:t xml:space="preserve">AF-ban </w:t>
      </w:r>
      <w:r w:rsidRPr="007543B1">
        <w:rPr>
          <w:lang w:eastAsia="en-US"/>
        </w:rPr>
        <w:t xml:space="preserve">és a </w:t>
      </w:r>
      <w:r w:rsidR="00AB6685" w:rsidRPr="007543B1">
        <w:rPr>
          <w:lang w:eastAsia="en-US"/>
        </w:rPr>
        <w:t>KD-</w:t>
      </w:r>
      <w:r w:rsidRPr="007543B1">
        <w:rPr>
          <w:lang w:eastAsia="en-US"/>
        </w:rPr>
        <w:t xml:space="preserve">ban szereplő iratok ajánlathoz való csatolásának elmulasztása esetén </w:t>
      </w:r>
      <w:r w:rsidR="00B5321C" w:rsidRPr="007543B1">
        <w:rPr>
          <w:lang w:eastAsia="en-US"/>
        </w:rPr>
        <w:t>A</w:t>
      </w:r>
      <w:r w:rsidRPr="007543B1">
        <w:rPr>
          <w:lang w:eastAsia="en-US"/>
        </w:rPr>
        <w:t>jánlatkérő a pótolható hiányokra hiánypótlást rendel el és csak annak nem, vagy nem megfelelő teljesítése esetén nyilvánítja az ajánlatot erre az okra tekintettel érvénytelennek.</w:t>
      </w:r>
    </w:p>
    <w:p w14:paraId="326DF60D" w14:textId="77777777" w:rsidR="00967D73" w:rsidRPr="007543B1" w:rsidRDefault="005427A1" w:rsidP="00613E0B">
      <w:pPr>
        <w:spacing w:before="240" w:after="120"/>
        <w:jc w:val="both"/>
        <w:rPr>
          <w:b/>
          <w:bCs/>
          <w:iCs/>
          <w:lang w:eastAsia="en-US"/>
        </w:rPr>
      </w:pPr>
      <w:r w:rsidRPr="007543B1">
        <w:rPr>
          <w:b/>
          <w:bCs/>
          <w:iCs/>
          <w:lang w:eastAsia="en-US"/>
        </w:rPr>
        <w:t>2</w:t>
      </w:r>
      <w:r w:rsidR="009C4F1F" w:rsidRPr="007543B1">
        <w:rPr>
          <w:b/>
          <w:bCs/>
          <w:iCs/>
          <w:lang w:eastAsia="en-US"/>
        </w:rPr>
        <w:t>2</w:t>
      </w:r>
      <w:r w:rsidR="00651ABA" w:rsidRPr="007543B1">
        <w:rPr>
          <w:b/>
          <w:bCs/>
          <w:iCs/>
          <w:lang w:eastAsia="en-US"/>
        </w:rPr>
        <w:t>.</w:t>
      </w:r>
      <w:r w:rsidR="00967D73" w:rsidRPr="007543B1">
        <w:rPr>
          <w:b/>
          <w:bCs/>
          <w:iCs/>
          <w:lang w:eastAsia="en-US"/>
        </w:rPr>
        <w:t xml:space="preserve"> Az ajánlathoz csatolandó nyilatkozatok, egyéb iratok:</w:t>
      </w:r>
    </w:p>
    <w:p w14:paraId="3F851AE7" w14:textId="77777777" w:rsidR="00640B9A" w:rsidRPr="007543B1" w:rsidRDefault="00651ABA" w:rsidP="00775D51">
      <w:pPr>
        <w:pStyle w:val="Listaszerbekezds"/>
        <w:numPr>
          <w:ilvl w:val="0"/>
          <w:numId w:val="2"/>
        </w:numPr>
        <w:spacing w:before="120"/>
        <w:ind w:left="284" w:right="-2" w:hanging="284"/>
        <w:jc w:val="both"/>
        <w:rPr>
          <w:lang w:eastAsia="en-US"/>
        </w:rPr>
      </w:pPr>
      <w:r w:rsidRPr="007543B1">
        <w:rPr>
          <w:lang w:eastAsia="en-US"/>
        </w:rPr>
        <w:t xml:space="preserve">a Kbt. 66. § (5) bekezdése szerinti </w:t>
      </w:r>
      <w:r w:rsidR="009C4F1F" w:rsidRPr="007543B1">
        <w:rPr>
          <w:lang w:eastAsia="en-US"/>
        </w:rPr>
        <w:t>F</w:t>
      </w:r>
      <w:r w:rsidRPr="007543B1">
        <w:rPr>
          <w:lang w:eastAsia="en-US"/>
        </w:rPr>
        <w:t>elolvasó</w:t>
      </w:r>
      <w:r w:rsidR="009C4F1F" w:rsidRPr="007543B1">
        <w:rPr>
          <w:lang w:eastAsia="en-US"/>
        </w:rPr>
        <w:t xml:space="preserve"> </w:t>
      </w:r>
      <w:r w:rsidRPr="007543B1">
        <w:rPr>
          <w:lang w:eastAsia="en-US"/>
        </w:rPr>
        <w:t>lap (</w:t>
      </w:r>
      <w:r w:rsidR="009C4F1F" w:rsidRPr="007543B1">
        <w:rPr>
          <w:lang w:eastAsia="en-US"/>
        </w:rPr>
        <w:t>a KK Portál elektronikus űrlapja)</w:t>
      </w:r>
    </w:p>
    <w:p w14:paraId="7065E303" w14:textId="49638A82" w:rsidR="009C4F1F" w:rsidRPr="007543B1" w:rsidRDefault="009C4F1F" w:rsidP="00775D51">
      <w:pPr>
        <w:pStyle w:val="Listaszerbekezds"/>
        <w:numPr>
          <w:ilvl w:val="0"/>
          <w:numId w:val="2"/>
        </w:numPr>
        <w:spacing w:before="120"/>
        <w:ind w:left="284" w:right="-2" w:hanging="284"/>
        <w:jc w:val="both"/>
        <w:rPr>
          <w:lang w:eastAsia="en-US"/>
        </w:rPr>
      </w:pPr>
      <w:r w:rsidRPr="007543B1">
        <w:rPr>
          <w:lang w:eastAsia="en-US"/>
        </w:rPr>
        <w:t>a tényleges szakmai ajánlatot tartalmazó Excel fájl („</w:t>
      </w:r>
      <w:r w:rsidR="00C30616" w:rsidRPr="007543B1">
        <w:rPr>
          <w:lang w:eastAsia="en-US"/>
        </w:rPr>
        <w:t>ajanlati_artablazat_VE2526</w:t>
      </w:r>
      <w:r w:rsidRPr="007543B1">
        <w:rPr>
          <w:lang w:eastAsia="en-US"/>
        </w:rPr>
        <w:t>”)</w:t>
      </w:r>
    </w:p>
    <w:p w14:paraId="0FC2D4CA" w14:textId="77777777" w:rsidR="008A5DD9" w:rsidRPr="007543B1" w:rsidRDefault="008A5DD9" w:rsidP="00775D51">
      <w:pPr>
        <w:pStyle w:val="Listaszerbekezds"/>
        <w:numPr>
          <w:ilvl w:val="0"/>
          <w:numId w:val="2"/>
        </w:numPr>
        <w:spacing w:before="120"/>
        <w:ind w:left="284" w:right="-2" w:hanging="284"/>
        <w:jc w:val="both"/>
        <w:rPr>
          <w:lang w:eastAsia="en-US"/>
        </w:rPr>
      </w:pPr>
      <w:r w:rsidRPr="007543B1">
        <w:rPr>
          <w:lang w:eastAsia="en-US"/>
        </w:rPr>
        <w:t>Ajánlattevő Összesített ajánlattevői nyilatkozata (</w:t>
      </w:r>
      <w:r w:rsidRPr="007543B1">
        <w:t xml:space="preserve">Ld. </w:t>
      </w:r>
      <w:r w:rsidR="00AB6685" w:rsidRPr="007543B1">
        <w:t>KD</w:t>
      </w:r>
      <w:r w:rsidRPr="007543B1">
        <w:rPr>
          <w:lang w:eastAsia="en-US"/>
        </w:rPr>
        <w:t xml:space="preserve"> 1. sz. iratminta), melynek része:</w:t>
      </w:r>
    </w:p>
    <w:p w14:paraId="406A1609" w14:textId="77777777" w:rsidR="008A5DD9" w:rsidRPr="007543B1" w:rsidRDefault="008A5DD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7543B1">
        <w:rPr>
          <w:lang w:eastAsia="en-US"/>
        </w:rPr>
        <w:t>Ajánlattevő kifejezett nyilatkozata a felhívás feltételeinek elfogadására, a szerződés megkötésére és teljesítésére, valamint a kért ellenszolgáltatásra vonatkozóan. [Kbt. 66. § (2) bekezdés],</w:t>
      </w:r>
    </w:p>
    <w:p w14:paraId="40DC2A24" w14:textId="77777777" w:rsidR="008A5DD9" w:rsidRPr="007543B1" w:rsidRDefault="008A5DD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7543B1">
        <w:t xml:space="preserve">nyilatkozat arról, hogy </w:t>
      </w:r>
      <w:r w:rsidR="00B5321C" w:rsidRPr="007543B1">
        <w:t>Ajánlattevő</w:t>
      </w:r>
      <w:r w:rsidRPr="007543B1">
        <w:t>, alvállalkozója, illetőleg a keretmegállapodásos eljárás első részében alkalmasság igazolására bevont egyéb szervezet továbbra sem tartozik a keretmegállapodásos eljárás első részében előírt kizáró okok hatálya alá</w:t>
      </w:r>
      <w:r w:rsidR="00DF1A68" w:rsidRPr="007543B1">
        <w:t xml:space="preserve"> </w:t>
      </w:r>
      <w:r w:rsidR="00DF1A68" w:rsidRPr="007543B1">
        <w:rPr>
          <w:lang w:eastAsia="en-US"/>
        </w:rPr>
        <w:t>[</w:t>
      </w:r>
      <w:r w:rsidR="00DF1A68" w:rsidRPr="007543B1">
        <w:rPr>
          <w:rFonts w:eastAsia="Georgia"/>
        </w:rPr>
        <w:t>Kbt. 84.§ (1) bekezdés d) pont]</w:t>
      </w:r>
      <w:r w:rsidRPr="007543B1">
        <w:t xml:space="preserve">, valamint </w:t>
      </w:r>
      <w:r w:rsidR="00B5321C" w:rsidRPr="007543B1">
        <w:t xml:space="preserve">Ajánlattevő </w:t>
      </w:r>
      <w:r w:rsidRPr="007543B1">
        <w:t>átlátható szervezetnek minősül</w:t>
      </w:r>
      <w:r w:rsidR="00DF1A68" w:rsidRPr="007543B1">
        <w:t xml:space="preserve"> [2011. évi CXCV. törvény 41. § (6) bekezdés]</w:t>
      </w:r>
      <w:r w:rsidRPr="007543B1">
        <w:t>,</w:t>
      </w:r>
    </w:p>
    <w:p w14:paraId="59497CDF" w14:textId="77777777" w:rsidR="008A5DD9" w:rsidRPr="007543B1" w:rsidRDefault="008A5DD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7543B1">
        <w:rPr>
          <w:bCs/>
        </w:rPr>
        <w:t>nyilatkozat az ukrajnai helyzetet destabilizáló orosz intézkedések miatt hozott korlátozó intézkedésekről szóló 833/2014/EU tanácsi rendelet 5k. cikk (1) bekezdése szerinti tilalommal kapcsolatban</w:t>
      </w:r>
      <w:r w:rsidR="00DF1A68" w:rsidRPr="007543B1">
        <w:rPr>
          <w:bCs/>
        </w:rPr>
        <w:t xml:space="preserve"> </w:t>
      </w:r>
      <w:r w:rsidR="00DF1A68" w:rsidRPr="007543B1">
        <w:t>[321/2015 (X.30) Korm. rendelet 1.§ (9) bekezdés]</w:t>
      </w:r>
      <w:r w:rsidRPr="007543B1">
        <w:rPr>
          <w:bCs/>
        </w:rPr>
        <w:t>,</w:t>
      </w:r>
    </w:p>
    <w:p w14:paraId="73485006" w14:textId="77777777" w:rsidR="008A5DD9" w:rsidRPr="007543B1" w:rsidRDefault="008A5DD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7543B1">
        <w:rPr>
          <w:bCs/>
        </w:rPr>
        <w:t>n</w:t>
      </w:r>
      <w:r w:rsidRPr="007543B1">
        <w:t>yilatkozat az el nem bírált cégadatokkal kapcsolatos változásbejegyzésről,</w:t>
      </w:r>
    </w:p>
    <w:p w14:paraId="3832EE4A" w14:textId="77777777" w:rsidR="008A5DD9" w:rsidRPr="007543B1" w:rsidRDefault="008A5DD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7543B1">
        <w:t>nyilatkozat az üzleti titoknak minősülő iratokról és adott esetben ennek indoklása,</w:t>
      </w:r>
    </w:p>
    <w:p w14:paraId="14EC6D52" w14:textId="3C28EAE6" w:rsidR="00010B95" w:rsidRPr="007543B1" w:rsidRDefault="00446649" w:rsidP="00775D51">
      <w:pPr>
        <w:pStyle w:val="Listaszerbekezds"/>
        <w:numPr>
          <w:ilvl w:val="1"/>
          <w:numId w:val="24"/>
        </w:numPr>
        <w:spacing w:before="120"/>
        <w:ind w:left="851" w:right="-2" w:hanging="425"/>
        <w:jc w:val="both"/>
        <w:rPr>
          <w:lang w:eastAsia="en-US"/>
        </w:rPr>
      </w:pPr>
      <w:r w:rsidRPr="007543B1">
        <w:rPr>
          <w:lang w:eastAsia="en-US"/>
        </w:rPr>
        <w:t xml:space="preserve">adott esetben </w:t>
      </w:r>
      <w:r w:rsidR="008A5DD9" w:rsidRPr="007543B1">
        <w:rPr>
          <w:lang w:eastAsia="en-US"/>
        </w:rPr>
        <w:t>nyilatkozat a fordításról</w:t>
      </w:r>
      <w:r w:rsidR="0009030A" w:rsidRPr="007543B1">
        <w:rPr>
          <w:lang w:eastAsia="en-US"/>
        </w:rPr>
        <w:t>.</w:t>
      </w:r>
    </w:p>
    <w:p w14:paraId="67C2570E" w14:textId="77777777" w:rsidR="008A5DD9" w:rsidRPr="007543B1" w:rsidRDefault="008A5DD9" w:rsidP="00775D51">
      <w:pPr>
        <w:pStyle w:val="Listaszerbekezds"/>
        <w:numPr>
          <w:ilvl w:val="0"/>
          <w:numId w:val="2"/>
        </w:numPr>
        <w:spacing w:before="120"/>
        <w:ind w:left="284" w:right="-2" w:hanging="284"/>
        <w:jc w:val="both"/>
        <w:rPr>
          <w:lang w:eastAsia="en-US"/>
        </w:rPr>
      </w:pPr>
      <w:r w:rsidRPr="007543B1">
        <w:rPr>
          <w:color w:val="000000"/>
        </w:rPr>
        <w:t>az ajánlatban található nyilatkozatokat aláíró cégjegyzésre jogosult képviselő aláírási címpéldányának vagy a 2006. évi V. törvény 9. § (1) bekezdése szerinti aláírás-mintájának egyszerű másolata és amennyiben az ajánlatban szereplő bármely iratot nem a cégjegyzésre jogosult(</w:t>
      </w:r>
      <w:proofErr w:type="spellStart"/>
      <w:r w:rsidRPr="007543B1">
        <w:rPr>
          <w:color w:val="000000"/>
        </w:rPr>
        <w:t>ak</w:t>
      </w:r>
      <w:proofErr w:type="spellEnd"/>
      <w:r w:rsidRPr="007543B1">
        <w:rPr>
          <w:color w:val="000000"/>
        </w:rPr>
        <w:t>) írt(</w:t>
      </w:r>
      <w:proofErr w:type="spellStart"/>
      <w:r w:rsidRPr="007543B1">
        <w:rPr>
          <w:color w:val="000000"/>
        </w:rPr>
        <w:t>ák</w:t>
      </w:r>
      <w:proofErr w:type="spellEnd"/>
      <w:r w:rsidRPr="007543B1">
        <w:rPr>
          <w:color w:val="000000"/>
        </w:rPr>
        <w:t>) alá, abban az esetben a cégjegyzésre jogosult által aláírt meghatalmazás (</w:t>
      </w:r>
      <w:r w:rsidRPr="007543B1">
        <w:t xml:space="preserve">Ld. </w:t>
      </w:r>
      <w:r w:rsidR="00AB6685" w:rsidRPr="007543B1">
        <w:t>KD</w:t>
      </w:r>
      <w:r w:rsidRPr="007543B1">
        <w:rPr>
          <w:color w:val="000000"/>
        </w:rPr>
        <w:t xml:space="preserve"> 2. sz. iratminta),</w:t>
      </w:r>
    </w:p>
    <w:p w14:paraId="2592A335" w14:textId="77777777" w:rsidR="008A5DD9" w:rsidRPr="007543B1" w:rsidRDefault="00052B25" w:rsidP="00775D51">
      <w:pPr>
        <w:numPr>
          <w:ilvl w:val="0"/>
          <w:numId w:val="2"/>
        </w:numPr>
        <w:suppressAutoHyphens/>
        <w:spacing w:before="120" w:after="120"/>
        <w:ind w:left="284" w:right="-2" w:hanging="284"/>
        <w:jc w:val="both"/>
        <w:rPr>
          <w:lang w:eastAsia="en-US"/>
        </w:rPr>
      </w:pPr>
      <w:r w:rsidRPr="007543B1">
        <w:t>a</w:t>
      </w:r>
      <w:r w:rsidR="00446649" w:rsidRPr="007543B1">
        <w:t>dott esetben</w:t>
      </w:r>
      <w:r w:rsidR="0009030A" w:rsidRPr="007543B1">
        <w:t>,</w:t>
      </w:r>
      <w:r w:rsidR="00446649" w:rsidRPr="007543B1">
        <w:t xml:space="preserve"> </w:t>
      </w:r>
      <w:r w:rsidRPr="007543B1">
        <w:t>folyamatban l</w:t>
      </w:r>
      <w:r w:rsidRPr="007543B1">
        <w:rPr>
          <w:rFonts w:hint="eastAsia"/>
        </w:rPr>
        <w:t>é</w:t>
      </w:r>
      <w:r w:rsidRPr="007543B1">
        <w:t>v</w:t>
      </w:r>
      <w:r w:rsidRPr="007543B1">
        <w:rPr>
          <w:rFonts w:hint="eastAsia"/>
        </w:rPr>
        <w:t>ő</w:t>
      </w:r>
      <w:r w:rsidRPr="007543B1">
        <w:t xml:space="preserve"> v</w:t>
      </w:r>
      <w:r w:rsidRPr="007543B1">
        <w:rPr>
          <w:rFonts w:hint="eastAsia"/>
        </w:rPr>
        <w:t>á</w:t>
      </w:r>
      <w:r w:rsidRPr="007543B1">
        <w:t>ltoz</w:t>
      </w:r>
      <w:r w:rsidRPr="007543B1">
        <w:rPr>
          <w:rFonts w:hint="eastAsia"/>
        </w:rPr>
        <w:t>á</w:t>
      </w:r>
      <w:r w:rsidRPr="007543B1">
        <w:t>sbejegyz</w:t>
      </w:r>
      <w:r w:rsidRPr="007543B1">
        <w:rPr>
          <w:rFonts w:hint="eastAsia"/>
        </w:rPr>
        <w:t>é</w:t>
      </w:r>
      <w:r w:rsidRPr="007543B1">
        <w:t>si elj</w:t>
      </w:r>
      <w:r w:rsidRPr="007543B1">
        <w:rPr>
          <w:rFonts w:hint="eastAsia"/>
        </w:rPr>
        <w:t>á</w:t>
      </w:r>
      <w:r w:rsidRPr="007543B1">
        <w:t>r</w:t>
      </w:r>
      <w:r w:rsidRPr="007543B1">
        <w:rPr>
          <w:rFonts w:hint="eastAsia"/>
        </w:rPr>
        <w:t>á</w:t>
      </w:r>
      <w:r w:rsidRPr="007543B1">
        <w:t>s eset</w:t>
      </w:r>
      <w:r w:rsidRPr="007543B1">
        <w:rPr>
          <w:rFonts w:hint="eastAsia"/>
        </w:rPr>
        <w:t>é</w:t>
      </w:r>
      <w:r w:rsidRPr="007543B1">
        <w:t>n</w:t>
      </w:r>
      <w:r w:rsidR="00B5321C" w:rsidRPr="007543B1">
        <w:t>,</w:t>
      </w:r>
      <w:r w:rsidRPr="007543B1">
        <w:t xml:space="preserve"> </w:t>
      </w:r>
      <w:r w:rsidR="00B5321C" w:rsidRPr="007543B1">
        <w:t>A</w:t>
      </w:r>
      <w:r w:rsidRPr="007543B1">
        <w:t>jánlattevő az ajánlatához k</w:t>
      </w:r>
      <w:r w:rsidRPr="007543B1">
        <w:rPr>
          <w:rFonts w:hint="eastAsia"/>
        </w:rPr>
        <w:t>ö</w:t>
      </w:r>
      <w:r w:rsidRPr="007543B1">
        <w:t>teles csatolni a c</w:t>
      </w:r>
      <w:r w:rsidRPr="007543B1">
        <w:rPr>
          <w:rFonts w:hint="eastAsia"/>
        </w:rPr>
        <w:t>é</w:t>
      </w:r>
      <w:r w:rsidRPr="007543B1">
        <w:t>gb</w:t>
      </w:r>
      <w:r w:rsidRPr="007543B1">
        <w:rPr>
          <w:rFonts w:hint="eastAsia"/>
        </w:rPr>
        <w:t>í</w:t>
      </w:r>
      <w:r w:rsidRPr="007543B1">
        <w:t>r</w:t>
      </w:r>
      <w:r w:rsidRPr="007543B1">
        <w:rPr>
          <w:rFonts w:hint="eastAsia"/>
        </w:rPr>
        <w:t>ó</w:t>
      </w:r>
      <w:r w:rsidRPr="007543B1">
        <w:t>s</w:t>
      </w:r>
      <w:r w:rsidRPr="007543B1">
        <w:rPr>
          <w:rFonts w:hint="eastAsia"/>
        </w:rPr>
        <w:t>á</w:t>
      </w:r>
      <w:r w:rsidRPr="007543B1">
        <w:t>ghoz beny</w:t>
      </w:r>
      <w:r w:rsidRPr="007543B1">
        <w:rPr>
          <w:rFonts w:hint="eastAsia"/>
        </w:rPr>
        <w:t>ú</w:t>
      </w:r>
      <w:r w:rsidRPr="007543B1">
        <w:t>jtott v</w:t>
      </w:r>
      <w:r w:rsidRPr="007543B1">
        <w:rPr>
          <w:rFonts w:hint="eastAsia"/>
        </w:rPr>
        <w:t>á</w:t>
      </w:r>
      <w:r w:rsidRPr="007543B1">
        <w:t>ltoz</w:t>
      </w:r>
      <w:r w:rsidRPr="007543B1">
        <w:rPr>
          <w:rFonts w:hint="eastAsia"/>
        </w:rPr>
        <w:t>á</w:t>
      </w:r>
      <w:r w:rsidRPr="007543B1">
        <w:t>sbejegyz</w:t>
      </w:r>
      <w:r w:rsidRPr="007543B1">
        <w:rPr>
          <w:rFonts w:hint="eastAsia"/>
        </w:rPr>
        <w:t>é</w:t>
      </w:r>
      <w:r w:rsidRPr="007543B1">
        <w:t>si k</w:t>
      </w:r>
      <w:r w:rsidRPr="007543B1">
        <w:rPr>
          <w:rFonts w:hint="eastAsia"/>
        </w:rPr>
        <w:t>é</w:t>
      </w:r>
      <w:r w:rsidRPr="007543B1">
        <w:t xml:space="preserve">relmet </w:t>
      </w:r>
      <w:r w:rsidRPr="007543B1">
        <w:rPr>
          <w:color w:val="000000"/>
        </w:rPr>
        <w:t xml:space="preserve">tartalmazó elektronikus dokumentum (es3 fájl) </w:t>
      </w:r>
      <w:r w:rsidRPr="007543B1">
        <w:t xml:space="preserve">és annak beérkezéséről a cégbíróság által megküldött </w:t>
      </w:r>
      <w:r w:rsidRPr="007543B1">
        <w:rPr>
          <w:color w:val="000000"/>
        </w:rPr>
        <w:t>elektronikus</w:t>
      </w:r>
      <w:r w:rsidRPr="007543B1">
        <w:t xml:space="preserve"> igazolást</w:t>
      </w:r>
      <w:r w:rsidR="00446649" w:rsidRPr="007543B1">
        <w:t xml:space="preserve"> [321/2015. (X.30.) Korm. rendelet 13. </w:t>
      </w:r>
      <w:r w:rsidR="00446649" w:rsidRPr="007543B1">
        <w:rPr>
          <w:rFonts w:hint="eastAsia"/>
        </w:rPr>
        <w:t>§</w:t>
      </w:r>
      <w:r w:rsidR="00446649" w:rsidRPr="007543B1">
        <w:t>],</w:t>
      </w:r>
      <w:r w:rsidRPr="007543B1">
        <w:t xml:space="preserve"> </w:t>
      </w:r>
    </w:p>
    <w:p w14:paraId="058BEA0B" w14:textId="77777777" w:rsidR="00446649" w:rsidRPr="007543B1" w:rsidRDefault="00446649" w:rsidP="00775D51">
      <w:pPr>
        <w:numPr>
          <w:ilvl w:val="0"/>
          <w:numId w:val="2"/>
        </w:numPr>
        <w:suppressAutoHyphens/>
        <w:spacing w:before="120" w:after="120"/>
        <w:ind w:left="284" w:right="-2" w:hanging="284"/>
        <w:jc w:val="both"/>
        <w:rPr>
          <w:lang w:eastAsia="en-US"/>
        </w:rPr>
      </w:pPr>
      <w:r w:rsidRPr="007543B1">
        <w:rPr>
          <w:lang w:eastAsia="en-US"/>
        </w:rPr>
        <w:t>adott esetben</w:t>
      </w:r>
      <w:r w:rsidR="0009030A" w:rsidRPr="007543B1">
        <w:rPr>
          <w:lang w:eastAsia="en-US"/>
        </w:rPr>
        <w:t>,</w:t>
      </w:r>
      <w:r w:rsidRPr="007543B1">
        <w:rPr>
          <w:lang w:eastAsia="en-US"/>
        </w:rPr>
        <w:t xml:space="preserve"> </w:t>
      </w:r>
      <w:r w:rsidR="0009030A" w:rsidRPr="007543B1">
        <w:rPr>
          <w:lang w:eastAsia="en-US"/>
        </w:rPr>
        <w:t xml:space="preserve">amennyiben Ajánlattevő erről nyilatkozott és megindokolta, </w:t>
      </w:r>
      <w:r w:rsidRPr="007543B1">
        <w:rPr>
          <w:lang w:eastAsia="en-US"/>
        </w:rPr>
        <w:t>az</w:t>
      </w:r>
      <w:r w:rsidRPr="007543B1">
        <w:rPr>
          <w:color w:val="000000"/>
        </w:rPr>
        <w:t xml:space="preserve"> </w:t>
      </w:r>
      <w:r w:rsidR="00B5321C" w:rsidRPr="007543B1">
        <w:rPr>
          <w:color w:val="000000"/>
        </w:rPr>
        <w:t xml:space="preserve">Ajánlattevő </w:t>
      </w:r>
      <w:r w:rsidRPr="007543B1">
        <w:rPr>
          <w:color w:val="000000"/>
        </w:rPr>
        <w:t xml:space="preserve">Kbt. 44. § (1) bekezdése alapján elkülönített módon elhelyezett, üzleti titoknak minősülő dokumentumai, </w:t>
      </w:r>
    </w:p>
    <w:p w14:paraId="639E6DE7" w14:textId="08C85CFD" w:rsidR="00651ABA" w:rsidRPr="007543B1" w:rsidRDefault="008A5DD9" w:rsidP="00775D51">
      <w:pPr>
        <w:numPr>
          <w:ilvl w:val="0"/>
          <w:numId w:val="2"/>
        </w:numPr>
        <w:suppressAutoHyphens/>
        <w:spacing w:before="120" w:after="120"/>
        <w:ind w:left="284" w:right="-2" w:hanging="284"/>
        <w:jc w:val="both"/>
        <w:rPr>
          <w:lang w:eastAsia="en-US"/>
        </w:rPr>
      </w:pPr>
      <w:r w:rsidRPr="007543B1">
        <w:rPr>
          <w:lang w:eastAsia="en-US"/>
        </w:rPr>
        <w:lastRenderedPageBreak/>
        <w:t>adott esetben</w:t>
      </w:r>
      <w:r w:rsidR="00010B95" w:rsidRPr="007543B1">
        <w:rPr>
          <w:lang w:eastAsia="en-US"/>
        </w:rPr>
        <w:t xml:space="preserve">, amennyiben szükséges, </w:t>
      </w:r>
      <w:r w:rsidRPr="007543B1">
        <w:rPr>
          <w:lang w:eastAsia="en-US"/>
        </w:rPr>
        <w:t xml:space="preserve">az idegen nyelven benyújtott dokumentumok </w:t>
      </w:r>
      <w:r w:rsidR="00B5321C" w:rsidRPr="007543B1">
        <w:rPr>
          <w:lang w:eastAsia="en-US"/>
        </w:rPr>
        <w:t xml:space="preserve">Ajánlattevő </w:t>
      </w:r>
      <w:r w:rsidRPr="007543B1">
        <w:rPr>
          <w:lang w:eastAsia="en-US"/>
        </w:rPr>
        <w:t>általi fordításai</w:t>
      </w:r>
      <w:r w:rsidR="00010B95" w:rsidRPr="007543B1">
        <w:rPr>
          <w:lang w:eastAsia="en-US"/>
        </w:rPr>
        <w:t>.</w:t>
      </w:r>
    </w:p>
    <w:p w14:paraId="4FEB22D0" w14:textId="77777777" w:rsidR="00651ABA" w:rsidRPr="007543B1" w:rsidRDefault="005427A1" w:rsidP="003F2DED">
      <w:pPr>
        <w:spacing w:before="240" w:after="120"/>
        <w:jc w:val="both"/>
        <w:rPr>
          <w:b/>
          <w:bCs/>
          <w:iCs/>
          <w:lang w:eastAsia="en-US"/>
        </w:rPr>
      </w:pPr>
      <w:r w:rsidRPr="007543B1">
        <w:rPr>
          <w:b/>
          <w:bCs/>
          <w:iCs/>
          <w:lang w:eastAsia="en-US"/>
        </w:rPr>
        <w:t>2</w:t>
      </w:r>
      <w:r w:rsidR="001C19DD" w:rsidRPr="007543B1">
        <w:rPr>
          <w:b/>
          <w:bCs/>
          <w:iCs/>
          <w:lang w:eastAsia="en-US"/>
        </w:rPr>
        <w:t>3</w:t>
      </w:r>
      <w:r w:rsidR="00651ABA" w:rsidRPr="007543B1">
        <w:rPr>
          <w:b/>
          <w:bCs/>
          <w:iCs/>
          <w:lang w:eastAsia="en-US"/>
        </w:rPr>
        <w:t>. Egyéb információk:</w:t>
      </w:r>
    </w:p>
    <w:p w14:paraId="0AA374FC" w14:textId="77777777" w:rsidR="00651ABA" w:rsidRPr="007543B1" w:rsidRDefault="00651ABA" w:rsidP="00A34062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7543B1">
        <w:rPr>
          <w:lang w:eastAsia="en-US"/>
        </w:rPr>
        <w:t>A</w:t>
      </w:r>
      <w:r w:rsidR="008A5DD9" w:rsidRPr="007543B1">
        <w:rPr>
          <w:lang w:eastAsia="en-US"/>
        </w:rPr>
        <w:t>z</w:t>
      </w:r>
      <w:r w:rsidRPr="007543B1">
        <w:rPr>
          <w:lang w:eastAsia="en-US"/>
        </w:rPr>
        <w:t xml:space="preserve"> </w:t>
      </w:r>
      <w:r w:rsidR="008A5DD9" w:rsidRPr="007543B1">
        <w:rPr>
          <w:lang w:eastAsia="en-US"/>
        </w:rPr>
        <w:t>AF-ban</w:t>
      </w:r>
      <w:r w:rsidRPr="007543B1">
        <w:rPr>
          <w:lang w:eastAsia="en-US"/>
        </w:rPr>
        <w:t xml:space="preserve"> és a </w:t>
      </w:r>
      <w:r w:rsidR="008A5DD9" w:rsidRPr="007543B1">
        <w:rPr>
          <w:lang w:eastAsia="en-US"/>
        </w:rPr>
        <w:t xml:space="preserve">KD-ban </w:t>
      </w:r>
      <w:r w:rsidRPr="007543B1">
        <w:rPr>
          <w:lang w:eastAsia="en-US"/>
        </w:rPr>
        <w:t xml:space="preserve">nem szabályozott kérdések vonatkozásában </w:t>
      </w:r>
      <w:r w:rsidR="008A5DD9" w:rsidRPr="007543B1">
        <w:rPr>
          <w:lang w:eastAsia="en-US"/>
        </w:rPr>
        <w:t xml:space="preserve">- a KM feladása napján hatályos - </w:t>
      </w:r>
      <w:r w:rsidRPr="007543B1">
        <w:rPr>
          <w:lang w:eastAsia="en-US"/>
        </w:rPr>
        <w:t>a központosított közbeszerzési rendszerről, valamint a központi beszerző szervezet feladat-és hatásköréről szóló 168/2004. (V. 25.) Korm. rendelet</w:t>
      </w:r>
      <w:r w:rsidR="00A34062" w:rsidRPr="007543B1">
        <w:rPr>
          <w:lang w:eastAsia="en-US"/>
        </w:rPr>
        <w:t>ben</w:t>
      </w:r>
      <w:r w:rsidRPr="007543B1">
        <w:rPr>
          <w:lang w:eastAsia="en-US"/>
        </w:rPr>
        <w:t xml:space="preserve"> </w:t>
      </w:r>
      <w:r w:rsidR="00A34062" w:rsidRPr="007543B1">
        <w:rPr>
          <w:lang w:eastAsia="en-US"/>
        </w:rPr>
        <w:t xml:space="preserve">és </w:t>
      </w:r>
      <w:r w:rsidRPr="007543B1">
        <w:rPr>
          <w:lang w:eastAsia="en-US"/>
        </w:rPr>
        <w:t>a közbeszerzésekről szóló 2015. évi CLXIII. törvényben foglaltak az irányadóak.</w:t>
      </w:r>
    </w:p>
    <w:p w14:paraId="3BCB9ED8" w14:textId="77777777" w:rsidR="00651ABA" w:rsidRPr="007543B1" w:rsidRDefault="00651ABA" w:rsidP="001F76C1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7543B1">
        <w:rPr>
          <w:color w:val="000000"/>
        </w:rPr>
        <w:t xml:space="preserve">Ajánlatkérő felhívja </w:t>
      </w:r>
      <w:r w:rsidR="00B5321C" w:rsidRPr="007543B1">
        <w:rPr>
          <w:lang w:eastAsia="en-US"/>
        </w:rPr>
        <w:t>Ajánlattevő</w:t>
      </w:r>
      <w:r w:rsidR="00B5321C" w:rsidRPr="007543B1">
        <w:rPr>
          <w:color w:val="000000"/>
        </w:rPr>
        <w:t xml:space="preserve"> </w:t>
      </w:r>
      <w:r w:rsidRPr="007543B1">
        <w:rPr>
          <w:color w:val="000000"/>
        </w:rPr>
        <w:t>figyelmét arra, hogy a</w:t>
      </w:r>
      <w:r w:rsidR="00C754E4" w:rsidRPr="007543B1">
        <w:rPr>
          <w:color w:val="000000"/>
        </w:rPr>
        <w:t xml:space="preserve"> KM-ben rögzített alvállalkoz</w:t>
      </w:r>
      <w:r w:rsidRPr="007543B1">
        <w:rPr>
          <w:color w:val="000000"/>
        </w:rPr>
        <w:t>ó(k)</w:t>
      </w:r>
      <w:proofErr w:type="spellStart"/>
      <w:r w:rsidRPr="007543B1">
        <w:rPr>
          <w:color w:val="000000"/>
        </w:rPr>
        <w:t>tól</w:t>
      </w:r>
      <w:proofErr w:type="spellEnd"/>
      <w:r w:rsidRPr="007543B1">
        <w:rPr>
          <w:color w:val="000000"/>
        </w:rPr>
        <w:t xml:space="preserve"> eltérő alvállalkozó bevonására a Kbt. 138. §-ban foglaltak szerint van lehetőség</w:t>
      </w:r>
      <w:r w:rsidRPr="007543B1">
        <w:t>.</w:t>
      </w:r>
    </w:p>
    <w:p w14:paraId="0D99A042" w14:textId="77777777" w:rsidR="00651ABA" w:rsidRPr="007543B1" w:rsidRDefault="00651ABA" w:rsidP="00651ABA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7543B1">
        <w:rPr>
          <w:color w:val="000000"/>
        </w:rPr>
        <w:t xml:space="preserve">Ajánlatkérő tájékoztatja </w:t>
      </w:r>
      <w:r w:rsidR="00B5321C" w:rsidRPr="007543B1">
        <w:rPr>
          <w:color w:val="000000"/>
        </w:rPr>
        <w:t>Ajánlattevőket</w:t>
      </w:r>
      <w:r w:rsidRPr="007543B1">
        <w:rPr>
          <w:color w:val="000000"/>
        </w:rPr>
        <w:t xml:space="preserve">, hogy </w:t>
      </w:r>
      <w:r w:rsidR="00B5321C" w:rsidRPr="007543B1">
        <w:rPr>
          <w:color w:val="000000"/>
        </w:rPr>
        <w:t>A</w:t>
      </w:r>
      <w:r w:rsidR="00390BF6" w:rsidRPr="007543B1">
        <w:rPr>
          <w:color w:val="000000"/>
        </w:rPr>
        <w:t xml:space="preserve">jánlatkérő </w:t>
      </w:r>
      <w:r w:rsidRPr="007543B1">
        <w:rPr>
          <w:color w:val="000000"/>
        </w:rPr>
        <w:t>a nyertes ajánlattevő szerződéstől való visszalépése esetén</w:t>
      </w:r>
      <w:r w:rsidR="00390BF6" w:rsidRPr="007543B1">
        <w:rPr>
          <w:color w:val="000000"/>
        </w:rPr>
        <w:t xml:space="preserve"> a</w:t>
      </w:r>
      <w:r w:rsidRPr="007543B1">
        <w:rPr>
          <w:color w:val="000000"/>
        </w:rPr>
        <w:t xml:space="preserve"> következő legkedvezőbb ajánlattevővel köt szerződést, amennyiben őt az ajánlatok elbírálásáról szóló összegezésben megjelölte.</w:t>
      </w:r>
    </w:p>
    <w:p w14:paraId="59A5CB02" w14:textId="77777777" w:rsidR="00010B95" w:rsidRPr="007543B1" w:rsidRDefault="00651ABA" w:rsidP="00651ABA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7543B1">
        <w:t xml:space="preserve">Az eljárásban közreműködő </w:t>
      </w:r>
      <w:r w:rsidR="00D26F47" w:rsidRPr="007543B1">
        <w:t>felelős akkreditált közbeszerzési szaktanácsadó</w:t>
      </w:r>
      <w:r w:rsidRPr="007543B1">
        <w:t>:</w:t>
      </w:r>
    </w:p>
    <w:p w14:paraId="6E8266B3" w14:textId="77777777" w:rsidR="00397DF3" w:rsidRPr="007543B1" w:rsidRDefault="00397DF3" w:rsidP="00397DF3">
      <w:pPr>
        <w:pStyle w:val="Listaszerbekezds"/>
        <w:numPr>
          <w:ilvl w:val="0"/>
          <w:numId w:val="1"/>
        </w:numPr>
        <w:ind w:right="-2"/>
        <w:jc w:val="both"/>
        <w:rPr>
          <w:bCs/>
        </w:rPr>
      </w:pPr>
      <w:r w:rsidRPr="007543B1">
        <w:rPr>
          <w:bCs/>
        </w:rPr>
        <w:t>Neve: dr. Bárczi Péter</w:t>
      </w:r>
    </w:p>
    <w:p w14:paraId="1BAAC7D5" w14:textId="77777777" w:rsidR="00397DF3" w:rsidRPr="007543B1" w:rsidRDefault="00397DF3" w:rsidP="00397DF3">
      <w:pPr>
        <w:pStyle w:val="Listaszerbekezds"/>
        <w:numPr>
          <w:ilvl w:val="0"/>
          <w:numId w:val="1"/>
        </w:numPr>
        <w:ind w:right="-2"/>
        <w:jc w:val="both"/>
        <w:rPr>
          <w:color w:val="000000"/>
        </w:rPr>
      </w:pPr>
      <w:r w:rsidRPr="007543B1">
        <w:rPr>
          <w:bCs/>
        </w:rPr>
        <w:t xml:space="preserve">Lajstromszám: </w:t>
      </w:r>
      <w:r w:rsidRPr="007543B1">
        <w:rPr>
          <w:color w:val="000000"/>
        </w:rPr>
        <w:t>00215</w:t>
      </w:r>
    </w:p>
    <w:p w14:paraId="01C0F1F3" w14:textId="77777777" w:rsidR="00397DF3" w:rsidRPr="007543B1" w:rsidRDefault="00397DF3" w:rsidP="00397DF3">
      <w:pPr>
        <w:pStyle w:val="Listaszerbekezds"/>
        <w:numPr>
          <w:ilvl w:val="0"/>
          <w:numId w:val="1"/>
        </w:numPr>
        <w:ind w:right="-2"/>
        <w:jc w:val="both"/>
      </w:pPr>
      <w:r w:rsidRPr="007543B1">
        <w:rPr>
          <w:color w:val="000000"/>
        </w:rPr>
        <w:t xml:space="preserve">Levelezési cím: </w:t>
      </w:r>
      <w:r w:rsidRPr="007543B1">
        <w:t>1138 Budapest, Madarász V. u. 47-49.</w:t>
      </w:r>
    </w:p>
    <w:p w14:paraId="620EBA43" w14:textId="77777777" w:rsidR="00397DF3" w:rsidRPr="007543B1" w:rsidRDefault="00397DF3" w:rsidP="00397DF3">
      <w:pPr>
        <w:pStyle w:val="Listaszerbekezds"/>
        <w:numPr>
          <w:ilvl w:val="0"/>
          <w:numId w:val="1"/>
        </w:numPr>
        <w:ind w:right="-2"/>
        <w:jc w:val="both"/>
        <w:rPr>
          <w:rStyle w:val="Hiperhivatkozs"/>
          <w:color w:val="auto"/>
          <w:u w:val="none"/>
        </w:rPr>
      </w:pPr>
      <w:r w:rsidRPr="007543B1">
        <w:t xml:space="preserve">E-mail: </w:t>
      </w:r>
      <w:hyperlink r:id="rId10" w:history="1">
        <w:r w:rsidRPr="007543B1">
          <w:rPr>
            <w:rStyle w:val="Hiperhivatkozs"/>
            <w:lang w:eastAsia="en-US"/>
          </w:rPr>
          <w:t>pbarczi@sourcing.hu</w:t>
        </w:r>
      </w:hyperlink>
    </w:p>
    <w:p w14:paraId="6039AC8A" w14:textId="77777777" w:rsidR="00397DF3" w:rsidRPr="007543B1" w:rsidRDefault="00397DF3" w:rsidP="00397DF3">
      <w:pPr>
        <w:ind w:right="-2"/>
        <w:jc w:val="both"/>
      </w:pPr>
    </w:p>
    <w:p w14:paraId="039A31FB" w14:textId="5CE04D70" w:rsidR="004C510A" w:rsidRPr="007543B1" w:rsidRDefault="004C510A" w:rsidP="00010B95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7543B1">
        <w:t>Ajánlatkérő alkalmazza a Kbt.</w:t>
      </w:r>
      <w:r w:rsidRPr="007543B1">
        <w:rPr>
          <w:color w:val="000000"/>
        </w:rPr>
        <w:t xml:space="preserve"> </w:t>
      </w:r>
      <w:r w:rsidR="00282CA3" w:rsidRPr="007543B1">
        <w:rPr>
          <w:color w:val="000000"/>
        </w:rPr>
        <w:t>105</w:t>
      </w:r>
      <w:r w:rsidRPr="007543B1">
        <w:rPr>
          <w:color w:val="000000"/>
        </w:rPr>
        <w:t>. § (</w:t>
      </w:r>
      <w:r w:rsidR="00282CA3" w:rsidRPr="007543B1">
        <w:rPr>
          <w:color w:val="000000"/>
        </w:rPr>
        <w:t>6</w:t>
      </w:r>
      <w:r w:rsidRPr="007543B1">
        <w:rPr>
          <w:color w:val="000000"/>
        </w:rPr>
        <w:t>) bekezdéseiben foglaltakat.</w:t>
      </w:r>
    </w:p>
    <w:p w14:paraId="4D7C1AE3" w14:textId="77777777" w:rsidR="00E70631" w:rsidRPr="007543B1" w:rsidRDefault="00E70631" w:rsidP="00E70631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7543B1">
        <w:rPr>
          <w:color w:val="000000"/>
        </w:rPr>
        <w:t xml:space="preserve">Ajánlatkérő érvényességi feltételként előírja, hogy </w:t>
      </w:r>
      <w:r w:rsidR="00B5321C" w:rsidRPr="007543B1">
        <w:rPr>
          <w:color w:val="000000"/>
        </w:rPr>
        <w:t xml:space="preserve">Ajánlattevő </w:t>
      </w:r>
      <w:r w:rsidRPr="007543B1">
        <w:rPr>
          <w:color w:val="000000"/>
        </w:rPr>
        <w:t xml:space="preserve">rendelkezzen az ajánlattételkor hatályos villamos energia kereskedői működési engedéllyel, melynek az ajánlati kötöttség és a szerződés teljes ideje alatt hatályosnak kell lennie. A működési engedély meglétét </w:t>
      </w:r>
      <w:r w:rsidR="00B5321C" w:rsidRPr="007543B1">
        <w:rPr>
          <w:color w:val="000000"/>
        </w:rPr>
        <w:t>A</w:t>
      </w:r>
      <w:r w:rsidRPr="007543B1">
        <w:rPr>
          <w:color w:val="000000"/>
        </w:rPr>
        <w:t>jánlatkérő ellenőrzi.</w:t>
      </w:r>
    </w:p>
    <w:p w14:paraId="2D2052DA" w14:textId="77777777" w:rsidR="001D6561" w:rsidRPr="007543B1" w:rsidRDefault="001D6561" w:rsidP="00E70631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7543B1">
        <w:rPr>
          <w:color w:val="000000"/>
        </w:rPr>
        <w:t>Ajánlatkérő nem alkalmazza a Kbt. 75. § (2) bekezdés e) pontjában foglaltakat.</w:t>
      </w:r>
    </w:p>
    <w:p w14:paraId="4C174D9C" w14:textId="77777777" w:rsidR="009D5A22" w:rsidRPr="007543B1" w:rsidRDefault="001D6561" w:rsidP="009D5A22">
      <w:pPr>
        <w:widowControl w:val="0"/>
        <w:numPr>
          <w:ilvl w:val="0"/>
          <w:numId w:val="1"/>
        </w:numPr>
        <w:tabs>
          <w:tab w:val="left" w:pos="9072"/>
        </w:tabs>
        <w:spacing w:after="120"/>
        <w:ind w:left="284" w:right="142" w:hanging="284"/>
        <w:jc w:val="both"/>
        <w:rPr>
          <w:color w:val="000000"/>
        </w:rPr>
      </w:pPr>
      <w:r w:rsidRPr="007543B1">
        <w:rPr>
          <w:color w:val="000000"/>
        </w:rPr>
        <w:t>Ajánlatkérő ajánlati biztosíték nyújtását nem írja elő.</w:t>
      </w:r>
    </w:p>
    <w:p w14:paraId="3EF86405" w14:textId="77777777" w:rsidR="001D6561" w:rsidRPr="007543B1" w:rsidRDefault="001D6561" w:rsidP="001D6561">
      <w:pPr>
        <w:spacing w:before="240" w:after="120"/>
        <w:jc w:val="both"/>
        <w:rPr>
          <w:b/>
          <w:bCs/>
          <w:iCs/>
          <w:lang w:eastAsia="en-US"/>
        </w:rPr>
      </w:pPr>
      <w:r w:rsidRPr="007543B1">
        <w:rPr>
          <w:b/>
          <w:bCs/>
          <w:iCs/>
          <w:lang w:eastAsia="en-US"/>
        </w:rPr>
        <w:t>2</w:t>
      </w:r>
      <w:r w:rsidR="003921CC" w:rsidRPr="007543B1">
        <w:rPr>
          <w:b/>
          <w:bCs/>
          <w:iCs/>
          <w:lang w:eastAsia="en-US"/>
        </w:rPr>
        <w:t>4</w:t>
      </w:r>
      <w:r w:rsidRPr="007543B1">
        <w:rPr>
          <w:b/>
          <w:bCs/>
          <w:iCs/>
          <w:lang w:eastAsia="en-US"/>
        </w:rPr>
        <w:t>. A jogorvoslati eljárást lebonyolító szerv, melytől a jogorvoslati kérelmek benyújtására vonatkozó információ is beszerezhető:</w:t>
      </w:r>
    </w:p>
    <w:p w14:paraId="5A21DAEC" w14:textId="77777777" w:rsidR="001D6561" w:rsidRPr="007543B1" w:rsidRDefault="001D6561" w:rsidP="001D6561">
      <w:pPr>
        <w:spacing w:before="120"/>
        <w:ind w:firstLine="425"/>
        <w:jc w:val="both"/>
        <w:rPr>
          <w:bCs/>
          <w:iCs/>
          <w:lang w:eastAsia="en-US"/>
        </w:rPr>
      </w:pPr>
      <w:r w:rsidRPr="007543B1">
        <w:rPr>
          <w:bCs/>
          <w:iCs/>
          <w:lang w:eastAsia="en-US"/>
        </w:rPr>
        <w:t>Közbeszerzési Hatóság Közbeszerzési Döntőbizottság</w:t>
      </w:r>
    </w:p>
    <w:p w14:paraId="5FD87808" w14:textId="77777777" w:rsidR="001D6561" w:rsidRPr="007543B1" w:rsidRDefault="001D6561" w:rsidP="001D6561">
      <w:pPr>
        <w:ind w:firstLine="425"/>
        <w:jc w:val="both"/>
        <w:rPr>
          <w:bCs/>
          <w:iCs/>
          <w:lang w:eastAsia="en-US"/>
        </w:rPr>
      </w:pPr>
      <w:r w:rsidRPr="007543B1">
        <w:rPr>
          <w:bCs/>
          <w:iCs/>
          <w:lang w:eastAsia="en-US"/>
        </w:rPr>
        <w:t>Cím: 1026 Budapest, Riadó u. 5.</w:t>
      </w:r>
    </w:p>
    <w:p w14:paraId="0E81C51E" w14:textId="77777777" w:rsidR="001D6561" w:rsidRPr="007543B1" w:rsidRDefault="001D6561" w:rsidP="001D6561">
      <w:pPr>
        <w:ind w:firstLine="425"/>
        <w:jc w:val="both"/>
        <w:rPr>
          <w:bCs/>
          <w:iCs/>
          <w:lang w:eastAsia="en-US"/>
        </w:rPr>
      </w:pPr>
      <w:r w:rsidRPr="007543B1">
        <w:rPr>
          <w:bCs/>
          <w:iCs/>
          <w:lang w:eastAsia="en-US"/>
        </w:rPr>
        <w:t xml:space="preserve">E-mail: </w:t>
      </w:r>
      <w:hyperlink r:id="rId11" w:history="1">
        <w:r w:rsidRPr="007543B1">
          <w:rPr>
            <w:rStyle w:val="Hiperhivatkozs"/>
            <w:bCs/>
            <w:iCs/>
            <w:lang w:eastAsia="en-US"/>
          </w:rPr>
          <w:t>dontobizottsag@kt.hu</w:t>
        </w:r>
      </w:hyperlink>
    </w:p>
    <w:p w14:paraId="2373CD31" w14:textId="77777777" w:rsidR="001D6561" w:rsidRPr="007543B1" w:rsidRDefault="001D6561" w:rsidP="001D6561">
      <w:pPr>
        <w:ind w:firstLine="425"/>
        <w:jc w:val="both"/>
        <w:rPr>
          <w:lang w:eastAsia="en-US"/>
        </w:rPr>
      </w:pPr>
      <w:r w:rsidRPr="007543B1">
        <w:rPr>
          <w:bCs/>
          <w:iCs/>
          <w:lang w:eastAsia="en-US"/>
        </w:rPr>
        <w:t xml:space="preserve">Internetcím: </w:t>
      </w:r>
      <w:hyperlink r:id="rId12" w:history="1">
        <w:r w:rsidRPr="007543B1">
          <w:rPr>
            <w:rStyle w:val="Hiperhivatkozs"/>
            <w:bCs/>
            <w:iCs/>
            <w:lang w:eastAsia="en-US"/>
          </w:rPr>
          <w:t>www.kozbeszerzes.hu</w:t>
        </w:r>
      </w:hyperlink>
    </w:p>
    <w:p w14:paraId="2C939A9B" w14:textId="77777777" w:rsidR="001D6561" w:rsidRPr="007543B1" w:rsidRDefault="001D6561" w:rsidP="001D6561">
      <w:pPr>
        <w:ind w:firstLine="425"/>
        <w:jc w:val="both"/>
        <w:rPr>
          <w:bCs/>
          <w:iCs/>
          <w:lang w:eastAsia="en-US"/>
        </w:rPr>
      </w:pPr>
      <w:r w:rsidRPr="007543B1">
        <w:rPr>
          <w:bCs/>
          <w:iCs/>
          <w:lang w:eastAsia="en-US"/>
        </w:rPr>
        <w:t>Telefon:</w:t>
      </w:r>
      <w:r w:rsidRPr="007543B1">
        <w:t xml:space="preserve"> </w:t>
      </w:r>
      <w:r w:rsidRPr="007543B1">
        <w:rPr>
          <w:bCs/>
          <w:iCs/>
          <w:lang w:eastAsia="en-US"/>
        </w:rPr>
        <w:t>+36 1 882 8592</w:t>
      </w:r>
    </w:p>
    <w:p w14:paraId="359F02ED" w14:textId="77777777" w:rsidR="001D6561" w:rsidRPr="007543B1" w:rsidRDefault="001D6561" w:rsidP="001D6561">
      <w:pPr>
        <w:spacing w:after="120"/>
        <w:ind w:firstLine="425"/>
        <w:jc w:val="both"/>
        <w:rPr>
          <w:bCs/>
          <w:iCs/>
          <w:lang w:eastAsia="en-US"/>
        </w:rPr>
      </w:pPr>
      <w:r w:rsidRPr="007543B1">
        <w:rPr>
          <w:bCs/>
          <w:iCs/>
          <w:lang w:eastAsia="en-US"/>
        </w:rPr>
        <w:t>Fax: +36 1 882 8593</w:t>
      </w:r>
    </w:p>
    <w:p w14:paraId="3040170A" w14:textId="77777777" w:rsidR="001D6561" w:rsidRPr="007543B1" w:rsidRDefault="001D6561" w:rsidP="001D6561">
      <w:pPr>
        <w:widowControl w:val="0"/>
        <w:tabs>
          <w:tab w:val="left" w:pos="9072"/>
        </w:tabs>
        <w:spacing w:after="120"/>
        <w:ind w:left="284" w:right="142"/>
        <w:jc w:val="both"/>
        <w:rPr>
          <w:bCs/>
          <w:iCs/>
          <w:lang w:eastAsia="en-US"/>
        </w:rPr>
      </w:pPr>
      <w:r w:rsidRPr="007543B1">
        <w:rPr>
          <w:bCs/>
          <w:iCs/>
          <w:lang w:eastAsia="en-US"/>
        </w:rPr>
        <w:t xml:space="preserve">A jogorvoslati kérelmek benyújtása a Kbt. 148. </w:t>
      </w:r>
      <w:r w:rsidRPr="007543B1">
        <w:rPr>
          <w:rFonts w:hint="eastAsia"/>
          <w:bCs/>
          <w:iCs/>
          <w:lang w:eastAsia="en-US"/>
        </w:rPr>
        <w:t>§</w:t>
      </w:r>
      <w:r w:rsidRPr="007543B1">
        <w:rPr>
          <w:bCs/>
          <w:iCs/>
          <w:lang w:eastAsia="en-US"/>
        </w:rPr>
        <w:t>-</w:t>
      </w:r>
      <w:r w:rsidRPr="007543B1">
        <w:rPr>
          <w:rFonts w:hint="eastAsia"/>
          <w:bCs/>
          <w:iCs/>
          <w:lang w:eastAsia="en-US"/>
        </w:rPr>
        <w:t>á</w:t>
      </w:r>
      <w:r w:rsidRPr="007543B1">
        <w:rPr>
          <w:bCs/>
          <w:iCs/>
          <w:lang w:eastAsia="en-US"/>
        </w:rPr>
        <w:t>ban foglaltak szerint lehetséges.</w:t>
      </w:r>
    </w:p>
    <w:p w14:paraId="72C59379" w14:textId="7ECB1A15" w:rsidR="00397DF3" w:rsidRDefault="00397DF3" w:rsidP="00397DF3">
      <w:pPr>
        <w:tabs>
          <w:tab w:val="left" w:pos="9072"/>
        </w:tabs>
        <w:autoSpaceDE w:val="0"/>
        <w:autoSpaceDN w:val="0"/>
        <w:adjustRightInd w:val="0"/>
        <w:ind w:right="142"/>
        <w:rPr>
          <w:b/>
        </w:rPr>
      </w:pPr>
      <w:r w:rsidRPr="007543B1">
        <w:rPr>
          <w:b/>
          <w:bCs/>
          <w:iCs/>
          <w:lang w:eastAsia="en-US"/>
        </w:rPr>
        <w:t>25. Az ajánlattételi felhívás megküldésének napja: 2</w:t>
      </w:r>
      <w:r w:rsidRPr="007543B1">
        <w:rPr>
          <w:b/>
          <w:bCs/>
          <w:lang w:eastAsia="en-US"/>
        </w:rPr>
        <w:t xml:space="preserve">024. </w:t>
      </w:r>
    </w:p>
    <w:sectPr w:rsidR="00397DF3" w:rsidSect="001A461B">
      <w:footerReference w:type="default" r:id="rId13"/>
      <w:headerReference w:type="first" r:id="rId14"/>
      <w:pgSz w:w="11906" w:h="16838"/>
      <w:pgMar w:top="1417" w:right="1417" w:bottom="1417" w:left="1417" w:header="850" w:footer="85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CC96B" w14:textId="77777777" w:rsidR="00D86703" w:rsidRDefault="00D86703" w:rsidP="007C4DFE">
      <w:r>
        <w:separator/>
      </w:r>
    </w:p>
  </w:endnote>
  <w:endnote w:type="continuationSeparator" w:id="0">
    <w:p w14:paraId="1E6BDB7C" w14:textId="77777777" w:rsidR="00D86703" w:rsidRDefault="00D86703" w:rsidP="007C4DFE">
      <w:r>
        <w:continuationSeparator/>
      </w:r>
    </w:p>
  </w:endnote>
  <w:endnote w:type="continuationNotice" w:id="1">
    <w:p w14:paraId="046C0BC2" w14:textId="77777777" w:rsidR="00D86703" w:rsidRDefault="00D867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Linotype">
    <w:altName w:val="Tahoma"/>
    <w:charset w:val="EE"/>
    <w:family w:val="swiss"/>
    <w:pitch w:val="variable"/>
    <w:sig w:usb0="00000001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n 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NHCIG+Tahoma,Bold">
    <w:altName w:val="Times New Roman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&amp;#39">
    <w:altName w:val="Times New Roman"/>
    <w:panose1 w:val="00000000000000000000"/>
    <w:charset w:val="00"/>
    <w:family w:val="roman"/>
    <w:notTrueType/>
    <w:pitch w:val="default"/>
  </w:font>
  <w:font w:name="FuturaT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+mn-e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38436810"/>
      <w:docPartObj>
        <w:docPartGallery w:val="Page Numbers (Bottom of Page)"/>
        <w:docPartUnique/>
      </w:docPartObj>
    </w:sdtPr>
    <w:sdtEndPr/>
    <w:sdtContent>
      <w:p w14:paraId="1ED77315" w14:textId="77777777" w:rsidR="003F1B91" w:rsidRDefault="003F1B9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B16">
          <w:rPr>
            <w:noProof/>
          </w:rPr>
          <w:t>9</w:t>
        </w:r>
        <w:r>
          <w:fldChar w:fldCharType="end"/>
        </w:r>
      </w:p>
    </w:sdtContent>
  </w:sdt>
  <w:p w14:paraId="4A66ABB8" w14:textId="77777777" w:rsidR="003F1B91" w:rsidRDefault="003F1B9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C663F" w14:textId="77777777" w:rsidR="00D86703" w:rsidRDefault="00D86703" w:rsidP="007C4DFE">
      <w:r>
        <w:separator/>
      </w:r>
    </w:p>
  </w:footnote>
  <w:footnote w:type="continuationSeparator" w:id="0">
    <w:p w14:paraId="039EA3F6" w14:textId="77777777" w:rsidR="00D86703" w:rsidRDefault="00D86703" w:rsidP="007C4DFE">
      <w:r>
        <w:continuationSeparator/>
      </w:r>
    </w:p>
  </w:footnote>
  <w:footnote w:type="continuationNotice" w:id="1">
    <w:p w14:paraId="690F0B2D" w14:textId="77777777" w:rsidR="00D86703" w:rsidRDefault="00D867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34E20" w14:textId="77777777" w:rsidR="003F1B91" w:rsidRDefault="003F1B91" w:rsidP="008F11E6">
    <w:pPr>
      <w:tabs>
        <w:tab w:val="left" w:pos="9072"/>
      </w:tabs>
      <w:spacing w:after="120"/>
      <w:ind w:right="142"/>
      <w:rPr>
        <w:b/>
        <w:bCs/>
        <w:sz w:val="22"/>
        <w:szCs w:val="22"/>
      </w:rPr>
    </w:pPr>
  </w:p>
  <w:p w14:paraId="30B9038F" w14:textId="77777777" w:rsidR="003F1B91" w:rsidRPr="008F11E6" w:rsidRDefault="003F1B91">
    <w:pPr>
      <w:pStyle w:val="lfej"/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1BA0584"/>
    <w:lvl w:ilvl="0">
      <w:start w:val="1"/>
      <w:numFmt w:val="none"/>
      <w:pStyle w:val="StlusDefault105ptEgyedisznRGB34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/>
      </w:rPr>
    </w:lvl>
  </w:abstractNum>
  <w:abstractNum w:abstractNumId="5" w15:restartNumberingAfterBreak="0">
    <w:nsid w:val="006A19B5"/>
    <w:multiLevelType w:val="multilevel"/>
    <w:tmpl w:val="4D763C20"/>
    <w:lvl w:ilvl="0">
      <w:start w:val="1"/>
      <w:numFmt w:val="decimal"/>
      <w:pStyle w:val="Cmsor1"/>
      <w:lvlText w:val="%1"/>
      <w:lvlJc w:val="left"/>
      <w:pPr>
        <w:ind w:left="214" w:hanging="432"/>
      </w:pPr>
      <w:rPr>
        <w:rFonts w:cs="Times New Roman"/>
      </w:rPr>
    </w:lvl>
    <w:lvl w:ilvl="1">
      <w:start w:val="1"/>
      <w:numFmt w:val="decimal"/>
      <w:pStyle w:val="Stlus7"/>
      <w:lvlText w:val="%1.%2"/>
      <w:lvlJc w:val="left"/>
      <w:pPr>
        <w:ind w:left="358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502" w:hanging="720"/>
      </w:pPr>
      <w:rPr>
        <w:rFonts w:cs="Times New Roman"/>
      </w:rPr>
    </w:lvl>
    <w:lvl w:ilvl="3">
      <w:start w:val="1"/>
      <w:numFmt w:val="decimal"/>
      <w:pStyle w:val="Cmsor4"/>
      <w:lvlText w:val="%1.%2.%3.%4"/>
      <w:lvlJc w:val="left"/>
      <w:pPr>
        <w:ind w:left="646" w:hanging="864"/>
      </w:pPr>
      <w:rPr>
        <w:rFonts w:cs="Times New Roman"/>
      </w:rPr>
    </w:lvl>
    <w:lvl w:ilvl="4">
      <w:start w:val="1"/>
      <w:numFmt w:val="decimal"/>
      <w:pStyle w:val="Cmsor5"/>
      <w:lvlText w:val="%1.%2.%3.%4.%5"/>
      <w:lvlJc w:val="left"/>
      <w:pPr>
        <w:ind w:left="790" w:hanging="1008"/>
      </w:pPr>
      <w:rPr>
        <w:rFonts w:cs="Times New Roman"/>
      </w:rPr>
    </w:lvl>
    <w:lvl w:ilvl="5">
      <w:start w:val="1"/>
      <w:numFmt w:val="decimal"/>
      <w:pStyle w:val="Cmsor6"/>
      <w:lvlText w:val="%1.%2.%3.%4.%5.%6"/>
      <w:lvlJc w:val="left"/>
      <w:pPr>
        <w:ind w:left="934" w:hanging="1152"/>
      </w:pPr>
      <w:rPr>
        <w:rFonts w:cs="Times New Roman"/>
      </w:rPr>
    </w:lvl>
    <w:lvl w:ilvl="6">
      <w:start w:val="1"/>
      <w:numFmt w:val="decimal"/>
      <w:pStyle w:val="Cmsor7"/>
      <w:lvlText w:val="%1.%2.%3.%4.%5.%6.%7"/>
      <w:lvlJc w:val="left"/>
      <w:pPr>
        <w:ind w:left="1078" w:hanging="1296"/>
      </w:pPr>
      <w:rPr>
        <w:rFonts w:cs="Times New Roman"/>
      </w:rPr>
    </w:lvl>
    <w:lvl w:ilvl="7">
      <w:start w:val="1"/>
      <w:numFmt w:val="decimal"/>
      <w:pStyle w:val="Cmsor8"/>
      <w:lvlText w:val="%1.%2.%3.%4.%5.%6.%7.%8"/>
      <w:lvlJc w:val="left"/>
      <w:pPr>
        <w:ind w:left="1222" w:hanging="1440"/>
      </w:pPr>
      <w:rPr>
        <w:rFonts w:cs="Times New Roman"/>
      </w:rPr>
    </w:lvl>
    <w:lvl w:ilvl="8">
      <w:start w:val="1"/>
      <w:numFmt w:val="decimal"/>
      <w:pStyle w:val="Cmsor9"/>
      <w:lvlText w:val="%1.%2.%3.%4.%5.%6.%7.%8.%9"/>
      <w:lvlJc w:val="left"/>
      <w:pPr>
        <w:ind w:left="1366" w:hanging="1584"/>
      </w:pPr>
      <w:rPr>
        <w:rFonts w:cs="Times New Roman"/>
      </w:rPr>
    </w:lvl>
  </w:abstractNum>
  <w:abstractNum w:abstractNumId="6" w15:restartNumberingAfterBreak="0">
    <w:nsid w:val="05693B43"/>
    <w:multiLevelType w:val="multilevel"/>
    <w:tmpl w:val="127219E4"/>
    <w:lvl w:ilvl="0">
      <w:start w:val="1"/>
      <w:numFmt w:val="decimal"/>
      <w:pStyle w:val="CharCharCharChar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pStyle w:val="CharChar"/>
      <w:lvlText w:val="%1.%2."/>
      <w:lvlJc w:val="left"/>
      <w:pPr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25" w:hanging="136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077959FE"/>
    <w:multiLevelType w:val="hybridMultilevel"/>
    <w:tmpl w:val="57D0399E"/>
    <w:lvl w:ilvl="0" w:tplc="0A1E9868">
      <w:start w:val="1"/>
      <w:numFmt w:val="bullet"/>
      <w:pStyle w:val="BodyText31"/>
      <w:lvlText w:val="–"/>
      <w:lvlJc w:val="left"/>
      <w:pPr>
        <w:tabs>
          <w:tab w:val="num" w:pos="1267"/>
        </w:tabs>
        <w:ind w:left="1267" w:hanging="340"/>
      </w:pPr>
      <w:rPr>
        <w:rFonts w:ascii="Frutiger Linotype" w:hAnsi="Frutiger Linotype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3F6740"/>
    <w:multiLevelType w:val="hybridMultilevel"/>
    <w:tmpl w:val="FED012C2"/>
    <w:lvl w:ilvl="0" w:tplc="02D62EA0">
      <w:start w:val="1"/>
      <w:numFmt w:val="decimal"/>
      <w:pStyle w:val="Cmsor2mellklet"/>
      <w:lvlText w:val="%1."/>
      <w:lvlJc w:val="left"/>
      <w:pPr>
        <w:ind w:left="720" w:hanging="360"/>
      </w:pPr>
      <w:rPr>
        <w:b w:val="0"/>
      </w:rPr>
    </w:lvl>
    <w:lvl w:ilvl="1" w:tplc="040E0003">
      <w:start w:val="1"/>
      <w:numFmt w:val="lowerLetter"/>
      <w:lvlText w:val="%2."/>
      <w:lvlJc w:val="left"/>
      <w:pPr>
        <w:ind w:left="1440" w:hanging="360"/>
      </w:pPr>
    </w:lvl>
    <w:lvl w:ilvl="2" w:tplc="040E0005">
      <w:start w:val="1"/>
      <w:numFmt w:val="lowerRoman"/>
      <w:lvlText w:val="%3."/>
      <w:lvlJc w:val="right"/>
      <w:pPr>
        <w:ind w:left="2160" w:hanging="180"/>
      </w:pPr>
    </w:lvl>
    <w:lvl w:ilvl="3" w:tplc="040E0001">
      <w:start w:val="1"/>
      <w:numFmt w:val="decimal"/>
      <w:lvlText w:val="%4."/>
      <w:lvlJc w:val="left"/>
      <w:pPr>
        <w:ind w:left="2880" w:hanging="360"/>
      </w:pPr>
    </w:lvl>
    <w:lvl w:ilvl="4" w:tplc="040E0003">
      <w:start w:val="1"/>
      <w:numFmt w:val="lowerLetter"/>
      <w:lvlText w:val="%5."/>
      <w:lvlJc w:val="left"/>
      <w:pPr>
        <w:ind w:left="3600" w:hanging="360"/>
      </w:pPr>
    </w:lvl>
    <w:lvl w:ilvl="5" w:tplc="040E0005">
      <w:start w:val="1"/>
      <w:numFmt w:val="lowerRoman"/>
      <w:lvlText w:val="%6."/>
      <w:lvlJc w:val="right"/>
      <w:pPr>
        <w:ind w:left="4320" w:hanging="180"/>
      </w:pPr>
    </w:lvl>
    <w:lvl w:ilvl="6" w:tplc="040E0001">
      <w:start w:val="1"/>
      <w:numFmt w:val="decimal"/>
      <w:lvlText w:val="%7."/>
      <w:lvlJc w:val="left"/>
      <w:pPr>
        <w:ind w:left="5040" w:hanging="360"/>
      </w:pPr>
    </w:lvl>
    <w:lvl w:ilvl="7" w:tplc="040E0003">
      <w:start w:val="1"/>
      <w:numFmt w:val="lowerLetter"/>
      <w:lvlText w:val="%8."/>
      <w:lvlJc w:val="left"/>
      <w:pPr>
        <w:ind w:left="5760" w:hanging="360"/>
      </w:pPr>
    </w:lvl>
    <w:lvl w:ilvl="8" w:tplc="040E0005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965CA"/>
    <w:multiLevelType w:val="multilevel"/>
    <w:tmpl w:val="6C429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8E1134F"/>
    <w:multiLevelType w:val="hybridMultilevel"/>
    <w:tmpl w:val="F8C08F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15428"/>
    <w:multiLevelType w:val="hybridMultilevel"/>
    <w:tmpl w:val="8E387570"/>
    <w:lvl w:ilvl="0" w:tplc="AC8E36D6">
      <w:start w:val="1"/>
      <w:numFmt w:val="ordinal"/>
      <w:pStyle w:val="Stlus2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pStyle w:val="num11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ormalBold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Text1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ormalLeft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487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A1611F"/>
    <w:multiLevelType w:val="multilevel"/>
    <w:tmpl w:val="CACA3510"/>
    <w:lvl w:ilvl="0">
      <w:start w:val="1"/>
      <w:numFmt w:val="decimal"/>
      <w:pStyle w:val="Style16"/>
      <w:lvlText w:val="%1."/>
      <w:lvlJc w:val="left"/>
      <w:pPr>
        <w:ind w:left="123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30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59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5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95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1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70" w:hanging="1800"/>
      </w:pPr>
      <w:rPr>
        <w:rFonts w:cs="Times New Roman"/>
      </w:rPr>
    </w:lvl>
  </w:abstractNum>
  <w:abstractNum w:abstractNumId="14" w15:restartNumberingAfterBreak="0">
    <w:nsid w:val="28E46E40"/>
    <w:multiLevelType w:val="multilevel"/>
    <w:tmpl w:val="F0A236DC"/>
    <w:lvl w:ilvl="0">
      <w:start w:val="1"/>
      <w:numFmt w:val="bullet"/>
      <w:pStyle w:val="DefaultText1"/>
      <w:lvlText w:val="›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</w:rPr>
    </w:lvl>
    <w:lvl w:ilvl="1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2">
      <w:start w:val="1"/>
      <w:numFmt w:val="bullet"/>
      <w:lvlText w:val="›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</w:rPr>
    </w:lvl>
    <w:lvl w:ilvl="3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</w:rPr>
    </w:lvl>
    <w:lvl w:ilvl="4">
      <w:start w:val="1"/>
      <w:numFmt w:val="bullet"/>
      <w:lvlText w:val="›"/>
      <w:lvlJc w:val="left"/>
      <w:pPr>
        <w:tabs>
          <w:tab w:val="num" w:pos="1800"/>
        </w:tabs>
        <w:ind w:left="1800" w:hanging="360"/>
      </w:pPr>
      <w:rPr>
        <w:rFonts w:ascii="Trebuchet MS" w:hAnsi="Trebuchet MS" w:hint="default"/>
      </w:rPr>
    </w:lvl>
    <w:lvl w:ilvl="5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</w:rPr>
    </w:lvl>
    <w:lvl w:ilvl="6">
      <w:start w:val="1"/>
      <w:numFmt w:val="bullet"/>
      <w:lvlText w:val="›"/>
      <w:lvlJc w:val="left"/>
      <w:pPr>
        <w:tabs>
          <w:tab w:val="num" w:pos="2520"/>
        </w:tabs>
        <w:ind w:left="2520" w:hanging="360"/>
      </w:pPr>
      <w:rPr>
        <w:rFonts w:ascii="Trebuchet MS" w:hAnsi="Trebuchet MS" w:hint="default"/>
      </w:rPr>
    </w:lvl>
    <w:lvl w:ilvl="7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</w:rPr>
    </w:lvl>
    <w:lvl w:ilvl="8">
      <w:start w:val="1"/>
      <w:numFmt w:val="bullet"/>
      <w:lvlText w:val="›"/>
      <w:lvlJc w:val="left"/>
      <w:pPr>
        <w:tabs>
          <w:tab w:val="num" w:pos="3240"/>
        </w:tabs>
        <w:ind w:left="3240" w:hanging="360"/>
      </w:pPr>
      <w:rPr>
        <w:rFonts w:ascii="Trebuchet MS" w:hAnsi="Trebuchet MS" w:hint="default"/>
      </w:rPr>
    </w:lvl>
  </w:abstractNum>
  <w:abstractNum w:abstractNumId="15" w15:restartNumberingAfterBreak="0">
    <w:nsid w:val="2DC51559"/>
    <w:multiLevelType w:val="hybridMultilevel"/>
    <w:tmpl w:val="22F0B740"/>
    <w:lvl w:ilvl="0" w:tplc="79AAD2D0">
      <w:start w:val="1"/>
      <w:numFmt w:val="decimal"/>
      <w:pStyle w:val="Stlus1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352ACF"/>
    <w:multiLevelType w:val="hybridMultilevel"/>
    <w:tmpl w:val="068EF842"/>
    <w:lvl w:ilvl="0" w:tplc="FFFFFFFF">
      <w:start w:val="1"/>
      <w:numFmt w:val="lowerLetter"/>
      <w:pStyle w:val="num11a"/>
      <w:lvlText w:val="%1)"/>
      <w:lvlJc w:val="left"/>
      <w:pPr>
        <w:ind w:left="3905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462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5345" w:hanging="180"/>
      </w:pPr>
      <w:rPr>
        <w:rFonts w:cs="Times New Roman"/>
      </w:rPr>
    </w:lvl>
    <w:lvl w:ilvl="3" w:tplc="FFFFFFFF" w:tentative="1">
      <w:start w:val="1"/>
      <w:numFmt w:val="decimal"/>
      <w:pStyle w:val="ViaNumberedenum4"/>
      <w:lvlText w:val="%4."/>
      <w:lvlJc w:val="left"/>
      <w:pPr>
        <w:ind w:left="606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678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750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894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9665" w:hanging="180"/>
      </w:pPr>
      <w:rPr>
        <w:rFonts w:cs="Times New Roman"/>
      </w:rPr>
    </w:lvl>
  </w:abstractNum>
  <w:abstractNum w:abstractNumId="17" w15:restartNumberingAfterBreak="0">
    <w:nsid w:val="33A15A27"/>
    <w:multiLevelType w:val="hybridMultilevel"/>
    <w:tmpl w:val="C142ADD8"/>
    <w:lvl w:ilvl="0" w:tplc="8EF849E6">
      <w:start w:val="1"/>
      <w:numFmt w:val="lowerLetter"/>
      <w:pStyle w:val="BodyText21"/>
      <w:lvlText w:val="%1)"/>
      <w:lvlJc w:val="left"/>
      <w:pPr>
        <w:ind w:left="1287" w:hanging="360"/>
      </w:pPr>
    </w:lvl>
    <w:lvl w:ilvl="1" w:tplc="040E0019">
      <w:start w:val="1"/>
      <w:numFmt w:val="lowerLetter"/>
      <w:pStyle w:val="NumPar2"/>
      <w:lvlText w:val="%2."/>
      <w:lvlJc w:val="left"/>
      <w:pPr>
        <w:ind w:left="2007" w:hanging="360"/>
      </w:pPr>
    </w:lvl>
    <w:lvl w:ilvl="2" w:tplc="040E001B">
      <w:start w:val="1"/>
      <w:numFmt w:val="lowerRoman"/>
      <w:pStyle w:val="NumPar3"/>
      <w:lvlText w:val="%3."/>
      <w:lvlJc w:val="right"/>
      <w:pPr>
        <w:ind w:left="2727" w:hanging="180"/>
      </w:pPr>
    </w:lvl>
    <w:lvl w:ilvl="3" w:tplc="040E000F">
      <w:start w:val="1"/>
      <w:numFmt w:val="decimal"/>
      <w:pStyle w:val="NumPar4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CharCharCharCharCharChar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4EC5368"/>
    <w:multiLevelType w:val="hybridMultilevel"/>
    <w:tmpl w:val="C08404CC"/>
    <w:lvl w:ilvl="0" w:tplc="4EA8DA86">
      <w:start w:val="1"/>
      <w:numFmt w:val="decimal"/>
      <w:pStyle w:val="StyleHeading110pt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webHidden w:val="0"/>
        <w:sz w:val="32"/>
        <w:szCs w:val="32"/>
        <w:u w:val="none"/>
        <w:effect w:val="none"/>
        <w:vertAlign w:val="baseline"/>
        <w:specVanish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C15D53"/>
    <w:multiLevelType w:val="multilevel"/>
    <w:tmpl w:val="F600018C"/>
    <w:lvl w:ilvl="0">
      <w:start w:val="3"/>
      <w:numFmt w:val="decimal"/>
      <w:pStyle w:val="KSZF1"/>
      <w:lvlText w:val="%1."/>
      <w:lvlJc w:val="left"/>
      <w:pPr>
        <w:tabs>
          <w:tab w:val="num" w:pos="432"/>
        </w:tabs>
        <w:ind w:left="432" w:hanging="432"/>
      </w:pPr>
      <w:rPr>
        <w:rFonts w:ascii="Frutiger Linotype" w:hAnsi="Frutiger Linotype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pStyle w:val="CharCharCharCharCharChar6"/>
      <w:lvlText w:val="7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529E3E65"/>
    <w:multiLevelType w:val="hybridMultilevel"/>
    <w:tmpl w:val="C2F26F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CharCharCharCharCharChar2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EBE6DB2"/>
    <w:multiLevelType w:val="hybridMultilevel"/>
    <w:tmpl w:val="0E66D2EE"/>
    <w:name w:val="WW8Num62"/>
    <w:lvl w:ilvl="0" w:tplc="040E0017">
      <w:start w:val="1"/>
      <w:numFmt w:val="bullet"/>
      <w:lvlText w:val="­"/>
      <w:lvlJc w:val="left"/>
      <w:pPr>
        <w:tabs>
          <w:tab w:val="num" w:pos="785"/>
        </w:tabs>
        <w:ind w:left="785" w:hanging="360"/>
      </w:pPr>
      <w:rPr>
        <w:rFonts w:ascii="Courier New" w:hAnsi="Courier New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F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E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D46CBD"/>
    <w:multiLevelType w:val="hybridMultilevel"/>
    <w:tmpl w:val="4426C8F8"/>
    <w:lvl w:ilvl="0" w:tplc="6E483C3C">
      <w:start w:val="1"/>
      <w:numFmt w:val="lowerLetter"/>
      <w:pStyle w:val="Felsorols1"/>
      <w:lvlText w:val="%1)"/>
      <w:lvlJc w:val="left"/>
      <w:pPr>
        <w:ind w:left="1065" w:hanging="705"/>
      </w:pPr>
      <w:rPr>
        <w:rFonts w:ascii="Times New Roman" w:hAnsi="Times New Roman" w:cs="Times New Roman" w:hint="default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0F1AB0"/>
    <w:multiLevelType w:val="hybridMultilevel"/>
    <w:tmpl w:val="C2F26F3A"/>
    <w:lvl w:ilvl="0" w:tplc="040E0017">
      <w:start w:val="1"/>
      <w:numFmt w:val="lowerLetter"/>
      <w:lvlText w:val="%1)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27E253A"/>
    <w:multiLevelType w:val="hybridMultilevel"/>
    <w:tmpl w:val="96441B16"/>
    <w:lvl w:ilvl="0" w:tplc="56EE7F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DA7E33"/>
    <w:multiLevelType w:val="hybridMultilevel"/>
    <w:tmpl w:val="1B5C00DA"/>
    <w:lvl w:ilvl="0" w:tplc="3BE2B3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535730">
    <w:abstractNumId w:val="25"/>
  </w:num>
  <w:num w:numId="2" w16cid:durableId="1216234717">
    <w:abstractNumId w:val="21"/>
  </w:num>
  <w:num w:numId="3" w16cid:durableId="273680671">
    <w:abstractNumId w:val="0"/>
  </w:num>
  <w:num w:numId="4" w16cid:durableId="611861266">
    <w:abstractNumId w:val="15"/>
  </w:num>
  <w:num w:numId="5" w16cid:durableId="1218668280">
    <w:abstractNumId w:val="11"/>
  </w:num>
  <w:num w:numId="6" w16cid:durableId="1816994743">
    <w:abstractNumId w:val="16"/>
  </w:num>
  <w:num w:numId="7" w16cid:durableId="546379024">
    <w:abstractNumId w:val="24"/>
  </w:num>
  <w:num w:numId="8" w16cid:durableId="407195909">
    <w:abstractNumId w:val="5"/>
  </w:num>
  <w:num w:numId="9" w16cid:durableId="10646422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6426214">
    <w:abstractNumId w:val="7"/>
  </w:num>
  <w:num w:numId="11" w16cid:durableId="93210318">
    <w:abstractNumId w:val="6"/>
  </w:num>
  <w:num w:numId="12" w16cid:durableId="1218467843">
    <w:abstractNumId w:val="17"/>
  </w:num>
  <w:num w:numId="13" w16cid:durableId="11145211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1824949">
    <w:abstractNumId w:val="14"/>
  </w:num>
  <w:num w:numId="15" w16cid:durableId="776217983">
    <w:abstractNumId w:val="20"/>
  </w:num>
  <w:num w:numId="16" w16cid:durableId="1924948190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5480480">
    <w:abstractNumId w:val="22"/>
  </w:num>
  <w:num w:numId="18" w16cid:durableId="697006371">
    <w:abstractNumId w:val="18"/>
  </w:num>
  <w:num w:numId="19" w16cid:durableId="1800568168">
    <w:abstractNumId w:val="12"/>
  </w:num>
  <w:num w:numId="20" w16cid:durableId="1651054660">
    <w:abstractNumId w:val="8"/>
  </w:num>
  <w:num w:numId="21" w16cid:durableId="734624421">
    <w:abstractNumId w:val="19"/>
  </w:num>
  <w:num w:numId="22" w16cid:durableId="1650090480">
    <w:abstractNumId w:val="13"/>
  </w:num>
  <w:num w:numId="23" w16cid:durableId="236862403">
    <w:abstractNumId w:val="26"/>
  </w:num>
  <w:num w:numId="24" w16cid:durableId="1418476376">
    <w:abstractNumId w:val="10"/>
  </w:num>
  <w:num w:numId="25" w16cid:durableId="546380061">
    <w:abstractNumId w:val="9"/>
  </w:num>
  <w:num w:numId="26" w16cid:durableId="9505495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5526968">
    <w:abstractNumId w:val="2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ABA"/>
    <w:rsid w:val="00003ABD"/>
    <w:rsid w:val="000103C8"/>
    <w:rsid w:val="00010B95"/>
    <w:rsid w:val="00012043"/>
    <w:rsid w:val="0003782E"/>
    <w:rsid w:val="00042D43"/>
    <w:rsid w:val="00051FE2"/>
    <w:rsid w:val="00052B25"/>
    <w:rsid w:val="00052B8C"/>
    <w:rsid w:val="0005727F"/>
    <w:rsid w:val="000848A6"/>
    <w:rsid w:val="0009030A"/>
    <w:rsid w:val="00097EAC"/>
    <w:rsid w:val="000A59C5"/>
    <w:rsid w:val="000B3E8A"/>
    <w:rsid w:val="000C37A9"/>
    <w:rsid w:val="000C3FF5"/>
    <w:rsid w:val="000C5959"/>
    <w:rsid w:val="000C6612"/>
    <w:rsid w:val="000C6F46"/>
    <w:rsid w:val="000E1E09"/>
    <w:rsid w:val="000F038A"/>
    <w:rsid w:val="000F6BA6"/>
    <w:rsid w:val="00100685"/>
    <w:rsid w:val="00103340"/>
    <w:rsid w:val="00114320"/>
    <w:rsid w:val="00122960"/>
    <w:rsid w:val="00130A3A"/>
    <w:rsid w:val="00132FB7"/>
    <w:rsid w:val="00141773"/>
    <w:rsid w:val="00143E56"/>
    <w:rsid w:val="001449D0"/>
    <w:rsid w:val="00172BC0"/>
    <w:rsid w:val="00174004"/>
    <w:rsid w:val="0018424C"/>
    <w:rsid w:val="0019703B"/>
    <w:rsid w:val="001A461B"/>
    <w:rsid w:val="001A4CD9"/>
    <w:rsid w:val="001B59EF"/>
    <w:rsid w:val="001B6909"/>
    <w:rsid w:val="001C19DD"/>
    <w:rsid w:val="001C2B16"/>
    <w:rsid w:val="001C68D8"/>
    <w:rsid w:val="001D4FA9"/>
    <w:rsid w:val="001D6561"/>
    <w:rsid w:val="001E4657"/>
    <w:rsid w:val="001E5F82"/>
    <w:rsid w:val="001F07DE"/>
    <w:rsid w:val="001F2208"/>
    <w:rsid w:val="001F2748"/>
    <w:rsid w:val="001F76C1"/>
    <w:rsid w:val="002129AD"/>
    <w:rsid w:val="00224C1F"/>
    <w:rsid w:val="002308A5"/>
    <w:rsid w:val="00233AC5"/>
    <w:rsid w:val="002442C5"/>
    <w:rsid w:val="002448BE"/>
    <w:rsid w:val="00244B36"/>
    <w:rsid w:val="00251522"/>
    <w:rsid w:val="00270410"/>
    <w:rsid w:val="00280358"/>
    <w:rsid w:val="002823D0"/>
    <w:rsid w:val="00282CA3"/>
    <w:rsid w:val="00283EFE"/>
    <w:rsid w:val="0029201F"/>
    <w:rsid w:val="00295D08"/>
    <w:rsid w:val="002A7519"/>
    <w:rsid w:val="002B26E0"/>
    <w:rsid w:val="002B766F"/>
    <w:rsid w:val="002C312A"/>
    <w:rsid w:val="002D5C20"/>
    <w:rsid w:val="002E657E"/>
    <w:rsid w:val="00307D90"/>
    <w:rsid w:val="00332FC7"/>
    <w:rsid w:val="0033787B"/>
    <w:rsid w:val="00343055"/>
    <w:rsid w:val="003543F2"/>
    <w:rsid w:val="00361FA4"/>
    <w:rsid w:val="00367D79"/>
    <w:rsid w:val="003747EF"/>
    <w:rsid w:val="00377C8C"/>
    <w:rsid w:val="003820D1"/>
    <w:rsid w:val="00383ACC"/>
    <w:rsid w:val="00384BFB"/>
    <w:rsid w:val="00386A0C"/>
    <w:rsid w:val="00390BF6"/>
    <w:rsid w:val="003921CC"/>
    <w:rsid w:val="00393992"/>
    <w:rsid w:val="00397DF3"/>
    <w:rsid w:val="003D2221"/>
    <w:rsid w:val="003D4C72"/>
    <w:rsid w:val="003D7D0C"/>
    <w:rsid w:val="003E1927"/>
    <w:rsid w:val="003F0D1D"/>
    <w:rsid w:val="003F1B91"/>
    <w:rsid w:val="003F2DED"/>
    <w:rsid w:val="00411AB5"/>
    <w:rsid w:val="00423087"/>
    <w:rsid w:val="00446649"/>
    <w:rsid w:val="00456611"/>
    <w:rsid w:val="00460B66"/>
    <w:rsid w:val="004703A3"/>
    <w:rsid w:val="00472DBB"/>
    <w:rsid w:val="00491239"/>
    <w:rsid w:val="0049213C"/>
    <w:rsid w:val="0049467E"/>
    <w:rsid w:val="004961AF"/>
    <w:rsid w:val="004B6835"/>
    <w:rsid w:val="004C510A"/>
    <w:rsid w:val="004D7806"/>
    <w:rsid w:val="004E1BDA"/>
    <w:rsid w:val="004E49A1"/>
    <w:rsid w:val="004F000B"/>
    <w:rsid w:val="005147DB"/>
    <w:rsid w:val="00520470"/>
    <w:rsid w:val="0052396A"/>
    <w:rsid w:val="005279B8"/>
    <w:rsid w:val="005427A1"/>
    <w:rsid w:val="00553793"/>
    <w:rsid w:val="00556F9B"/>
    <w:rsid w:val="0056385A"/>
    <w:rsid w:val="00571178"/>
    <w:rsid w:val="00593364"/>
    <w:rsid w:val="00595CF1"/>
    <w:rsid w:val="005B1222"/>
    <w:rsid w:val="005B5419"/>
    <w:rsid w:val="005B69E2"/>
    <w:rsid w:val="005B7F8E"/>
    <w:rsid w:val="005C1E8B"/>
    <w:rsid w:val="005D070E"/>
    <w:rsid w:val="005D2D1D"/>
    <w:rsid w:val="005D464A"/>
    <w:rsid w:val="005E7E9B"/>
    <w:rsid w:val="005F78EB"/>
    <w:rsid w:val="00613E0B"/>
    <w:rsid w:val="00617D1A"/>
    <w:rsid w:val="00630EC6"/>
    <w:rsid w:val="0063491B"/>
    <w:rsid w:val="00640B9A"/>
    <w:rsid w:val="00651ABA"/>
    <w:rsid w:val="00653C9A"/>
    <w:rsid w:val="00656F78"/>
    <w:rsid w:val="006609EE"/>
    <w:rsid w:val="00661D1C"/>
    <w:rsid w:val="00680CDD"/>
    <w:rsid w:val="0069087E"/>
    <w:rsid w:val="006A6477"/>
    <w:rsid w:val="006B07E3"/>
    <w:rsid w:val="006B383F"/>
    <w:rsid w:val="006C595D"/>
    <w:rsid w:val="006C6662"/>
    <w:rsid w:val="006D123E"/>
    <w:rsid w:val="006E3FEA"/>
    <w:rsid w:val="006F3FA9"/>
    <w:rsid w:val="00702328"/>
    <w:rsid w:val="0070458D"/>
    <w:rsid w:val="00704A91"/>
    <w:rsid w:val="00721863"/>
    <w:rsid w:val="0073688E"/>
    <w:rsid w:val="0075076E"/>
    <w:rsid w:val="007543B1"/>
    <w:rsid w:val="007624D8"/>
    <w:rsid w:val="00770610"/>
    <w:rsid w:val="00775D51"/>
    <w:rsid w:val="00777A5B"/>
    <w:rsid w:val="007A0820"/>
    <w:rsid w:val="007A2BC1"/>
    <w:rsid w:val="007A3630"/>
    <w:rsid w:val="007A3A70"/>
    <w:rsid w:val="007A3DA4"/>
    <w:rsid w:val="007A7B33"/>
    <w:rsid w:val="007B0ED4"/>
    <w:rsid w:val="007C4859"/>
    <w:rsid w:val="007C4DFE"/>
    <w:rsid w:val="007C5AEF"/>
    <w:rsid w:val="007C708E"/>
    <w:rsid w:val="007D1B31"/>
    <w:rsid w:val="007D36A7"/>
    <w:rsid w:val="007E770B"/>
    <w:rsid w:val="008017D3"/>
    <w:rsid w:val="00805855"/>
    <w:rsid w:val="0080596D"/>
    <w:rsid w:val="00820B63"/>
    <w:rsid w:val="00825896"/>
    <w:rsid w:val="0083690D"/>
    <w:rsid w:val="0084780E"/>
    <w:rsid w:val="00860800"/>
    <w:rsid w:val="008634CF"/>
    <w:rsid w:val="0086712A"/>
    <w:rsid w:val="0087186E"/>
    <w:rsid w:val="008758AB"/>
    <w:rsid w:val="00877A8B"/>
    <w:rsid w:val="008816D9"/>
    <w:rsid w:val="0088708A"/>
    <w:rsid w:val="008A5BB5"/>
    <w:rsid w:val="008A5DD9"/>
    <w:rsid w:val="008A6B67"/>
    <w:rsid w:val="008B0EC2"/>
    <w:rsid w:val="008B43B8"/>
    <w:rsid w:val="008D03A8"/>
    <w:rsid w:val="008D0429"/>
    <w:rsid w:val="008E2B08"/>
    <w:rsid w:val="008E3332"/>
    <w:rsid w:val="008E4DAB"/>
    <w:rsid w:val="008F11E6"/>
    <w:rsid w:val="0092183F"/>
    <w:rsid w:val="009410EF"/>
    <w:rsid w:val="0096168A"/>
    <w:rsid w:val="00965B51"/>
    <w:rsid w:val="00965C1A"/>
    <w:rsid w:val="00967D73"/>
    <w:rsid w:val="00980DD2"/>
    <w:rsid w:val="009930FA"/>
    <w:rsid w:val="009A0DB6"/>
    <w:rsid w:val="009A1DB5"/>
    <w:rsid w:val="009A2E04"/>
    <w:rsid w:val="009A60D6"/>
    <w:rsid w:val="009C4F1F"/>
    <w:rsid w:val="009C6745"/>
    <w:rsid w:val="009D5A22"/>
    <w:rsid w:val="009E44E6"/>
    <w:rsid w:val="009F21DA"/>
    <w:rsid w:val="009F32B6"/>
    <w:rsid w:val="009F3668"/>
    <w:rsid w:val="00A052F5"/>
    <w:rsid w:val="00A1278D"/>
    <w:rsid w:val="00A173D9"/>
    <w:rsid w:val="00A20529"/>
    <w:rsid w:val="00A228E4"/>
    <w:rsid w:val="00A34062"/>
    <w:rsid w:val="00A678CE"/>
    <w:rsid w:val="00A8413F"/>
    <w:rsid w:val="00AB45EC"/>
    <w:rsid w:val="00AB6685"/>
    <w:rsid w:val="00AC5ED2"/>
    <w:rsid w:val="00AD0D52"/>
    <w:rsid w:val="00AD70F6"/>
    <w:rsid w:val="00AF71A2"/>
    <w:rsid w:val="00B07FC5"/>
    <w:rsid w:val="00B24109"/>
    <w:rsid w:val="00B3144F"/>
    <w:rsid w:val="00B5321C"/>
    <w:rsid w:val="00B56416"/>
    <w:rsid w:val="00B70B4C"/>
    <w:rsid w:val="00B7385F"/>
    <w:rsid w:val="00B83A20"/>
    <w:rsid w:val="00B91512"/>
    <w:rsid w:val="00BA7A78"/>
    <w:rsid w:val="00BB1E4A"/>
    <w:rsid w:val="00BB6E1B"/>
    <w:rsid w:val="00BE04C4"/>
    <w:rsid w:val="00BF04B5"/>
    <w:rsid w:val="00BF58F3"/>
    <w:rsid w:val="00BF63BF"/>
    <w:rsid w:val="00C019E3"/>
    <w:rsid w:val="00C032DC"/>
    <w:rsid w:val="00C1369E"/>
    <w:rsid w:val="00C179A3"/>
    <w:rsid w:val="00C26018"/>
    <w:rsid w:val="00C30616"/>
    <w:rsid w:val="00C34BEA"/>
    <w:rsid w:val="00C47295"/>
    <w:rsid w:val="00C55FAF"/>
    <w:rsid w:val="00C614A0"/>
    <w:rsid w:val="00C65B2F"/>
    <w:rsid w:val="00C67A2F"/>
    <w:rsid w:val="00C723CE"/>
    <w:rsid w:val="00C754E4"/>
    <w:rsid w:val="00C805CB"/>
    <w:rsid w:val="00C852F0"/>
    <w:rsid w:val="00C95B95"/>
    <w:rsid w:val="00C97DA3"/>
    <w:rsid w:val="00CA2657"/>
    <w:rsid w:val="00CB12B7"/>
    <w:rsid w:val="00CB2F90"/>
    <w:rsid w:val="00CC0780"/>
    <w:rsid w:val="00CC611B"/>
    <w:rsid w:val="00CD15B6"/>
    <w:rsid w:val="00CD4920"/>
    <w:rsid w:val="00CD647D"/>
    <w:rsid w:val="00CF4C5B"/>
    <w:rsid w:val="00D04103"/>
    <w:rsid w:val="00D060F4"/>
    <w:rsid w:val="00D12E77"/>
    <w:rsid w:val="00D26F47"/>
    <w:rsid w:val="00D31C53"/>
    <w:rsid w:val="00D370D2"/>
    <w:rsid w:val="00D83743"/>
    <w:rsid w:val="00D8669E"/>
    <w:rsid w:val="00D86703"/>
    <w:rsid w:val="00D86C47"/>
    <w:rsid w:val="00D95A48"/>
    <w:rsid w:val="00DA04DA"/>
    <w:rsid w:val="00DA1FEA"/>
    <w:rsid w:val="00DA3D05"/>
    <w:rsid w:val="00DB65F8"/>
    <w:rsid w:val="00DB6DED"/>
    <w:rsid w:val="00DC600E"/>
    <w:rsid w:val="00DD2115"/>
    <w:rsid w:val="00DF1A68"/>
    <w:rsid w:val="00E02444"/>
    <w:rsid w:val="00E1719A"/>
    <w:rsid w:val="00E33326"/>
    <w:rsid w:val="00E3383E"/>
    <w:rsid w:val="00E56F12"/>
    <w:rsid w:val="00E623ED"/>
    <w:rsid w:val="00E62A50"/>
    <w:rsid w:val="00E649F7"/>
    <w:rsid w:val="00E6666F"/>
    <w:rsid w:val="00E70631"/>
    <w:rsid w:val="00E75E71"/>
    <w:rsid w:val="00E76C73"/>
    <w:rsid w:val="00E811F6"/>
    <w:rsid w:val="00E83C4B"/>
    <w:rsid w:val="00E90993"/>
    <w:rsid w:val="00E93BBF"/>
    <w:rsid w:val="00EB30A2"/>
    <w:rsid w:val="00EB703E"/>
    <w:rsid w:val="00EC6594"/>
    <w:rsid w:val="00EC7EC2"/>
    <w:rsid w:val="00ED49CE"/>
    <w:rsid w:val="00EF1E9B"/>
    <w:rsid w:val="00EF2100"/>
    <w:rsid w:val="00EF6653"/>
    <w:rsid w:val="00F0687B"/>
    <w:rsid w:val="00F079DA"/>
    <w:rsid w:val="00F11DE3"/>
    <w:rsid w:val="00F13DA3"/>
    <w:rsid w:val="00F16F45"/>
    <w:rsid w:val="00F24306"/>
    <w:rsid w:val="00F33589"/>
    <w:rsid w:val="00F577CA"/>
    <w:rsid w:val="00F8361A"/>
    <w:rsid w:val="00F90F96"/>
    <w:rsid w:val="00F912F7"/>
    <w:rsid w:val="00F91B79"/>
    <w:rsid w:val="00FA0E10"/>
    <w:rsid w:val="00FA7CFC"/>
    <w:rsid w:val="00FB5B45"/>
    <w:rsid w:val="00FC26F8"/>
    <w:rsid w:val="00FF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CE3BFF"/>
  <w15:docId w15:val="{B68ACEFD-1F3F-48F8-BCF9-FC3F39A36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1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aliases w:val="Címsor 1 Char1 Char,Címsor 1 Char Char1 Char,Címsor 1 Char1,Címsor 1 Char Char1"/>
    <w:basedOn w:val="Norml"/>
    <w:next w:val="Norml"/>
    <w:link w:val="Cmsor1Char"/>
    <w:qFormat/>
    <w:rsid w:val="00C47295"/>
    <w:pPr>
      <w:keepNext/>
      <w:numPr>
        <w:numId w:val="8"/>
      </w:numPr>
      <w:spacing w:before="240" w:after="60"/>
      <w:ind w:left="0" w:firstLine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aliases w:val="H2,Reset numbering,Bijlage,Headline 2,h2,2,headi,heading2,h21,h22,21,l2,kopregel 2,Titre m,Chapter Number/Appendix Letter,chn,head 2,header2,head 21,header21,head 22,header22,h23,head 23,header23,h211,head 211,header211,h221,head 221"/>
    <w:basedOn w:val="Norml"/>
    <w:next w:val="Norml"/>
    <w:link w:val="Cmsor2Char"/>
    <w:qFormat/>
    <w:rsid w:val="00C472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C472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C47295"/>
    <w:pPr>
      <w:keepNext/>
      <w:numPr>
        <w:ilvl w:val="3"/>
        <w:numId w:val="8"/>
      </w:numPr>
      <w:spacing w:before="240" w:after="60"/>
      <w:ind w:left="0" w:firstLine="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C47295"/>
    <w:pPr>
      <w:numPr>
        <w:ilvl w:val="4"/>
        <w:numId w:val="8"/>
      </w:numPr>
      <w:spacing w:before="240" w:after="60"/>
      <w:ind w:left="0" w:firstLine="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C47295"/>
    <w:pPr>
      <w:numPr>
        <w:ilvl w:val="5"/>
        <w:numId w:val="8"/>
      </w:numPr>
      <w:spacing w:before="240" w:after="60"/>
      <w:ind w:left="0" w:firstLine="0"/>
      <w:outlineLvl w:val="5"/>
    </w:pPr>
    <w:rPr>
      <w:rFonts w:ascii="Calibri" w:hAnsi="Calibri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qFormat/>
    <w:rsid w:val="00C47295"/>
    <w:pPr>
      <w:numPr>
        <w:ilvl w:val="6"/>
        <w:numId w:val="8"/>
      </w:numPr>
      <w:spacing w:before="240" w:after="60"/>
      <w:ind w:left="0" w:firstLine="0"/>
      <w:outlineLvl w:val="6"/>
    </w:pPr>
    <w:rPr>
      <w:rFonts w:ascii="Calibri" w:hAnsi="Calibri"/>
    </w:rPr>
  </w:style>
  <w:style w:type="paragraph" w:styleId="Cmsor8">
    <w:name w:val="heading 8"/>
    <w:basedOn w:val="Norml"/>
    <w:next w:val="Norml"/>
    <w:link w:val="Cmsor8Char"/>
    <w:qFormat/>
    <w:rsid w:val="00C47295"/>
    <w:pPr>
      <w:numPr>
        <w:ilvl w:val="7"/>
        <w:numId w:val="8"/>
      </w:numPr>
      <w:spacing w:before="240" w:after="60"/>
      <w:ind w:left="0" w:firstLine="0"/>
      <w:outlineLvl w:val="7"/>
    </w:pPr>
    <w:rPr>
      <w:rFonts w:ascii="Calibri" w:hAnsi="Calibri"/>
      <w:i/>
      <w:iCs/>
    </w:rPr>
  </w:style>
  <w:style w:type="paragraph" w:styleId="Cmsor9">
    <w:name w:val="heading 9"/>
    <w:basedOn w:val="Norml"/>
    <w:next w:val="Norml"/>
    <w:link w:val="Cmsor9Char"/>
    <w:qFormat/>
    <w:rsid w:val="00C47295"/>
    <w:pPr>
      <w:numPr>
        <w:ilvl w:val="8"/>
        <w:numId w:val="8"/>
      </w:numPr>
      <w:spacing w:before="240" w:after="60"/>
      <w:ind w:left="0" w:firstLine="0"/>
      <w:outlineLvl w:val="8"/>
    </w:pPr>
    <w:rPr>
      <w:rFonts w:ascii="Cambria" w:hAnsi="Cambria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aliases w:val="Char Char Char"/>
    <w:basedOn w:val="Norml"/>
    <w:link w:val="NormlWebChar"/>
    <w:uiPriority w:val="99"/>
    <w:qFormat/>
    <w:rsid w:val="00651ABA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rsid w:val="00651ABA"/>
    <w:rPr>
      <w:color w:val="0000FF"/>
      <w:u w:val="single"/>
    </w:rPr>
  </w:style>
  <w:style w:type="paragraph" w:styleId="lfej">
    <w:name w:val="header"/>
    <w:aliases w:val="*Header,hd,he,En-tête 1.1"/>
    <w:basedOn w:val="Norml"/>
    <w:link w:val="lfejChar"/>
    <w:qFormat/>
    <w:rsid w:val="00651ABA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*Header Char,hd Char,he Char,En-tête 1.1 Char"/>
    <w:basedOn w:val="Bekezdsalapbettpusa"/>
    <w:link w:val="lfej"/>
    <w:rsid w:val="00651AB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Welt L,Bullet_1,Lista1,lista_2,List Paragraph,Színes lista – 1. jelölőszín1,ECM felsorolás,Számozott lista 1,List Paragraph1,bekezdés1,List Paragraph à moi,Dot pt,List Paragraph Char Char Char,Indicator Text,Numbered Para 1"/>
    <w:basedOn w:val="Norml"/>
    <w:link w:val="ListaszerbekezdsChar"/>
    <w:uiPriority w:val="34"/>
    <w:qFormat/>
    <w:rsid w:val="00651ABA"/>
    <w:pPr>
      <w:ind w:left="708"/>
    </w:pPr>
  </w:style>
  <w:style w:type="character" w:customStyle="1" w:styleId="ListaszerbekezdsChar">
    <w:name w:val="Listaszerű bekezdés Char"/>
    <w:aliases w:val="Welt L Char,Bullet_1 Char,Lista1 Char,lista_2 Char,List Paragraph Char,Színes lista – 1. jelölőszín1 Char,ECM felsorolás Char,Számozott lista 1 Char,List Paragraph1 Char,bekezdés1 Char,List Paragraph à moi Char,Dot pt Char"/>
    <w:basedOn w:val="Bekezdsalapbettpusa"/>
    <w:link w:val="Listaszerbekezds"/>
    <w:uiPriority w:val="34"/>
    <w:qFormat/>
    <w:rsid w:val="00651AB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aliases w:val="Footnote Text Char,Lábjegyzet-szöveg Char,Char1 Char Char Char Char,Char1 Char1 Char Char,Char1 Char Char,Lábjegyzetszöveg Char1 Char Char,Lábjegyzetszöveg Char Char Char Char,Footnote Char Char Char Char,Footnote Char1 Char Char,Cha"/>
    <w:basedOn w:val="Norml"/>
    <w:link w:val="LbjegyzetszvegChar"/>
    <w:uiPriority w:val="99"/>
    <w:qFormat/>
    <w:rsid w:val="00651ABA"/>
    <w:pPr>
      <w:widowControl w:val="0"/>
      <w:autoSpaceDE w:val="0"/>
      <w:autoSpaceDN w:val="0"/>
      <w:adjustRightInd w:val="0"/>
      <w:ind w:left="510"/>
      <w:jc w:val="both"/>
      <w:textAlignment w:val="baseline"/>
    </w:pPr>
    <w:rPr>
      <w:rFonts w:ascii="Calibri" w:hAnsi="Calibri" w:cs="Calibri"/>
      <w:color w:val="000000"/>
      <w:sz w:val="20"/>
      <w:szCs w:val="20"/>
    </w:rPr>
  </w:style>
  <w:style w:type="character" w:customStyle="1" w:styleId="LbjegyzetszvegChar">
    <w:name w:val="Lábjegyzetszöveg Char"/>
    <w:aliases w:val="Footnote Text Char Char,Lábjegyzet-szöveg Char Char,Char1 Char Char Char Char Char,Char1 Char1 Char Char Char,Char1 Char Char Char,Lábjegyzetszöveg Char1 Char Char Char,Lábjegyzetszöveg Char Char Char Char Char,Cha Char"/>
    <w:basedOn w:val="Bekezdsalapbettpusa"/>
    <w:link w:val="Lbjegyzetszveg"/>
    <w:uiPriority w:val="99"/>
    <w:rsid w:val="00651ABA"/>
    <w:rPr>
      <w:rFonts w:ascii="Calibri" w:eastAsia="Times New Roman" w:hAnsi="Calibri" w:cs="Calibri"/>
      <w:color w:val="000000"/>
      <w:sz w:val="20"/>
      <w:szCs w:val="20"/>
      <w:lang w:eastAsia="hu-HU"/>
    </w:rPr>
  </w:style>
  <w:style w:type="paragraph" w:customStyle="1" w:styleId="NormlWeb2">
    <w:name w:val="Normál (Web)2"/>
    <w:rsid w:val="00651ABA"/>
    <w:pPr>
      <w:suppressAutoHyphens/>
      <w:spacing w:before="100" w:after="100" w:line="240" w:lineRule="auto"/>
    </w:pPr>
    <w:rPr>
      <w:rFonts w:ascii="Liberation Serif" w:eastAsia="Arial" w:hAnsi="Liberation Serif" w:cs="Times New Roman"/>
      <w:kern w:val="1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unhideWhenUsed/>
    <w:rsid w:val="00651AB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651ABA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uiPriority w:val="99"/>
    <w:qFormat/>
    <w:rsid w:val="00651A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lb">
    <w:name w:val="footer"/>
    <w:aliases w:val="NCS footer"/>
    <w:basedOn w:val="Norml"/>
    <w:link w:val="llbChar"/>
    <w:uiPriority w:val="99"/>
    <w:unhideWhenUsed/>
    <w:qFormat/>
    <w:rsid w:val="00651ABA"/>
    <w:pPr>
      <w:tabs>
        <w:tab w:val="center" w:pos="4536"/>
        <w:tab w:val="right" w:pos="9072"/>
      </w:tabs>
    </w:pPr>
  </w:style>
  <w:style w:type="character" w:customStyle="1" w:styleId="llbChar">
    <w:name w:val="Élőláb Char"/>
    <w:aliases w:val="NCS footer Char"/>
    <w:basedOn w:val="Bekezdsalapbettpusa"/>
    <w:link w:val="llb"/>
    <w:uiPriority w:val="99"/>
    <w:rsid w:val="00651AB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unhideWhenUsed/>
    <w:rsid w:val="00651A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51AB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51AB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unhideWhenUsed/>
    <w:rsid w:val="00651A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651AB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7218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aliases w:val="Címsor 1 Char1 Char Char,Címsor 1 Char Char1 Char Char,Címsor 1 Char1 Char1,Címsor 1 Char Char1 Char1"/>
    <w:basedOn w:val="Bekezdsalapbettpusa"/>
    <w:link w:val="Cmsor1"/>
    <w:rsid w:val="00C47295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aliases w:val="H2 Char,Reset numbering Char,Bijlage Char,Headline 2 Char,h2 Char,2 Char,headi Char,heading2 Char,h21 Char,h22 Char,21 Char,l2 Char,kopregel 2 Char,Titre m Char,Chapter Number/Appendix Letter Char,chn Char,head 2 Char,header2 Char,h23 Char"/>
    <w:basedOn w:val="Bekezdsalapbettpusa"/>
    <w:link w:val="Cmsor2"/>
    <w:rsid w:val="00C47295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C47295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C47295"/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C47295"/>
    <w:rPr>
      <w:rFonts w:ascii="Calibri" w:eastAsia="Times New Roman" w:hAnsi="Calibri" w:cs="Times New Roman"/>
      <w:b/>
      <w:bCs/>
      <w:i/>
      <w:iCs/>
      <w:sz w:val="26"/>
      <w:szCs w:val="26"/>
      <w:lang w:eastAsia="hu-HU"/>
    </w:rPr>
  </w:style>
  <w:style w:type="character" w:customStyle="1" w:styleId="Cmsor6Char">
    <w:name w:val="Címsor 6 Char"/>
    <w:basedOn w:val="Bekezdsalapbettpusa"/>
    <w:link w:val="Cmsor6"/>
    <w:rsid w:val="00C47295"/>
    <w:rPr>
      <w:rFonts w:ascii="Calibri" w:eastAsia="Times New Roman" w:hAnsi="Calibri" w:cs="Times New Roman"/>
      <w:b/>
      <w:bCs/>
      <w:lang w:eastAsia="hu-HU"/>
    </w:rPr>
  </w:style>
  <w:style w:type="character" w:customStyle="1" w:styleId="Cmsor7Char">
    <w:name w:val="Címsor 7 Char"/>
    <w:basedOn w:val="Bekezdsalapbettpusa"/>
    <w:link w:val="Cmsor7"/>
    <w:rsid w:val="00C47295"/>
    <w:rPr>
      <w:rFonts w:ascii="Calibri" w:eastAsia="Times New Roman" w:hAnsi="Calibri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C47295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rsid w:val="00C47295"/>
    <w:rPr>
      <w:rFonts w:ascii="Cambria" w:eastAsia="Times New Roman" w:hAnsi="Cambria" w:cs="Times New Roman"/>
      <w:lang w:eastAsia="hu-HU"/>
    </w:rPr>
  </w:style>
  <w:style w:type="paragraph" w:customStyle="1" w:styleId="Stlus1">
    <w:name w:val="Stílus1"/>
    <w:basedOn w:val="Cmsor1"/>
    <w:uiPriority w:val="99"/>
    <w:qFormat/>
    <w:rsid w:val="00C47295"/>
    <w:pPr>
      <w:numPr>
        <w:numId w:val="4"/>
      </w:numPr>
      <w:jc w:val="center"/>
    </w:pPr>
    <w:rPr>
      <w:szCs w:val="24"/>
    </w:rPr>
  </w:style>
  <w:style w:type="paragraph" w:customStyle="1" w:styleId="Stlus2">
    <w:name w:val="Stílus2"/>
    <w:basedOn w:val="Cmsor1"/>
    <w:rsid w:val="00C47295"/>
    <w:pPr>
      <w:numPr>
        <w:numId w:val="5"/>
      </w:numPr>
      <w:jc w:val="center"/>
    </w:pPr>
    <w:rPr>
      <w:szCs w:val="24"/>
    </w:rPr>
  </w:style>
  <w:style w:type="character" w:styleId="Kiemels2">
    <w:name w:val="Strong"/>
    <w:uiPriority w:val="99"/>
    <w:qFormat/>
    <w:rsid w:val="00C47295"/>
    <w:rPr>
      <w:rFonts w:cs="Times New Roman"/>
      <w:b/>
      <w:bCs/>
    </w:rPr>
  </w:style>
  <w:style w:type="character" w:styleId="Mrltotthiperhivatkozs">
    <w:name w:val="FollowedHyperlink"/>
    <w:uiPriority w:val="99"/>
    <w:unhideWhenUsed/>
    <w:rsid w:val="00C47295"/>
    <w:rPr>
      <w:color w:val="800080"/>
      <w:u w:val="single"/>
    </w:rPr>
  </w:style>
  <w:style w:type="character" w:customStyle="1" w:styleId="Cmsor1Char2">
    <w:name w:val="Címsor 1 Char2"/>
    <w:aliases w:val="Címsor 1 Char1 Char Char1,Címsor 1 Char Char1 Char Char1,Címsor 1 Char1 Char2,Címsor 1 Char Char1 Char2"/>
    <w:uiPriority w:val="99"/>
    <w:rsid w:val="00C47295"/>
    <w:rPr>
      <w:rFonts w:ascii="Times New Roman" w:hAnsi="Times New Roman" w:cs="Times New Roman" w:hint="default"/>
      <w:b/>
      <w:bCs w:val="0"/>
      <w:caps/>
      <w:kern w:val="28"/>
      <w:sz w:val="28"/>
      <w:szCs w:val="28"/>
      <w:lang w:val="hu-HU" w:eastAsia="hu-HU" w:bidi="ar-SA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C472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C47295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ormlWebChar">
    <w:name w:val="Normál (Web) Char"/>
    <w:aliases w:val="Char Char Char Char1"/>
    <w:link w:val="NormlWeb"/>
    <w:uiPriority w:val="99"/>
    <w:locked/>
    <w:rsid w:val="00C472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bjegyzetszvegChar1">
    <w:name w:val="Lábjegyzetszöveg Char1"/>
    <w:basedOn w:val="Bekezdsalapbettpusa"/>
    <w:uiPriority w:val="99"/>
    <w:rsid w:val="00C47295"/>
  </w:style>
  <w:style w:type="character" w:customStyle="1" w:styleId="lfejChar1">
    <w:name w:val="Élőfej Char1"/>
    <w:aliases w:val="En-tête 1.1 Char1"/>
    <w:rsid w:val="00C47295"/>
    <w:rPr>
      <w:sz w:val="24"/>
      <w:szCs w:val="24"/>
    </w:rPr>
  </w:style>
  <w:style w:type="character" w:customStyle="1" w:styleId="llbChar1">
    <w:name w:val="Élőláb Char1"/>
    <w:aliases w:val="NCS footer Char1"/>
    <w:uiPriority w:val="99"/>
    <w:rsid w:val="00C47295"/>
    <w:rPr>
      <w:sz w:val="24"/>
      <w:szCs w:val="24"/>
    </w:rPr>
  </w:style>
  <w:style w:type="paragraph" w:styleId="Trgymutat1">
    <w:name w:val="index 1"/>
    <w:basedOn w:val="Norml"/>
    <w:next w:val="Norml"/>
    <w:autoRedefine/>
    <w:unhideWhenUsed/>
    <w:rsid w:val="00C47295"/>
    <w:pPr>
      <w:ind w:left="240" w:hanging="240"/>
      <w:jc w:val="both"/>
    </w:pPr>
    <w:rPr>
      <w:szCs w:val="20"/>
      <w:lang w:eastAsia="en-US"/>
    </w:rPr>
  </w:style>
  <w:style w:type="character" w:customStyle="1" w:styleId="VgjegyzetszvegeChar">
    <w:name w:val="Végjegyzet szövege Char"/>
    <w:link w:val="Vgjegyzetszvege"/>
    <w:locked/>
    <w:rsid w:val="00C47295"/>
  </w:style>
  <w:style w:type="paragraph" w:styleId="Vgjegyzetszvege">
    <w:name w:val="endnote text"/>
    <w:basedOn w:val="Norml"/>
    <w:link w:val="VgjegyzetszvegeChar"/>
    <w:unhideWhenUsed/>
    <w:rsid w:val="00C47295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VgjegyzetszvegeChar1">
    <w:name w:val="Végjegyzet szövege Char1"/>
    <w:basedOn w:val="Bekezdsalapbettpusa"/>
    <w:rsid w:val="00C4729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Char2">
    <w:name w:val="Cím Char2"/>
    <w:aliases w:val="Cím Char1 Char,Cím Char Char Char,Cím Char Char1 Char Char Char,Cím Char2 Char Char,Cím Char1 Char Char Char,Cím Char Char Char Char Char,Cím Char Char1 Char Char1"/>
    <w:link w:val="Cm"/>
    <w:uiPriority w:val="99"/>
    <w:locked/>
    <w:rsid w:val="00C47295"/>
    <w:rPr>
      <w:b/>
      <w:sz w:val="32"/>
    </w:rPr>
  </w:style>
  <w:style w:type="paragraph" w:styleId="Cm">
    <w:name w:val="Title"/>
    <w:aliases w:val="Cím Char1,Cím Char Char,Cím Char Char1 Char Char,Cím Char2 Char,Cím Char1 Char Char,Cím Char Char Char Char,Cím Char Char1 Char"/>
    <w:basedOn w:val="Norml"/>
    <w:link w:val="CmChar2"/>
    <w:uiPriority w:val="99"/>
    <w:qFormat/>
    <w:rsid w:val="00C47295"/>
    <w:pPr>
      <w:overflowPunct w:val="0"/>
      <w:autoSpaceDE w:val="0"/>
      <w:autoSpaceDN w:val="0"/>
      <w:adjustRightInd w:val="0"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CmChar">
    <w:name w:val="Cím Char"/>
    <w:aliases w:val="Cím Char1 Char1,Cím Char Char Char1,Cím Char Char1 Char Char Char1,Cím Char2 Char Char1,Cím Char1 Char Char Char1,Cím Char Char Char Char Char1,Cím Char Char1 Char Char2"/>
    <w:basedOn w:val="Bekezdsalapbettpusa"/>
    <w:uiPriority w:val="99"/>
    <w:rsid w:val="00C472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u-HU"/>
    </w:rPr>
  </w:style>
  <w:style w:type="character" w:customStyle="1" w:styleId="SzvegtrzsChar">
    <w:name w:val="Szövegtörzs Char"/>
    <w:link w:val="Szvegtrzs"/>
    <w:uiPriority w:val="99"/>
    <w:locked/>
    <w:rsid w:val="00C47295"/>
    <w:rPr>
      <w:b/>
      <w:bCs/>
      <w:caps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C47295"/>
    <w:pPr>
      <w:spacing w:before="120" w:after="120"/>
      <w:jc w:val="both"/>
    </w:pPr>
    <w:rPr>
      <w:rFonts w:asciiTheme="minorHAnsi" w:eastAsiaTheme="minorHAnsi" w:hAnsiTheme="minorHAnsi" w:cstheme="minorBidi"/>
      <w:b/>
      <w:bCs/>
      <w:caps/>
      <w:lang w:eastAsia="en-US"/>
    </w:rPr>
  </w:style>
  <w:style w:type="character" w:customStyle="1" w:styleId="SzvegtrzsChar1">
    <w:name w:val="Szövegtörzs Char1"/>
    <w:basedOn w:val="Bekezdsalapbettpusa"/>
    <w:uiPriority w:val="99"/>
    <w:rsid w:val="00C472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locked/>
    <w:rsid w:val="00C47295"/>
  </w:style>
  <w:style w:type="paragraph" w:styleId="Szvegtrzsbehzssal">
    <w:name w:val="Body Text Indent"/>
    <w:basedOn w:val="Norml"/>
    <w:link w:val="SzvegtrzsbehzssalChar"/>
    <w:uiPriority w:val="99"/>
    <w:unhideWhenUsed/>
    <w:rsid w:val="00C47295"/>
    <w:pPr>
      <w:spacing w:before="120" w:after="120"/>
      <w:ind w:left="283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behzssalChar1">
    <w:name w:val="Szövegtörzs behúzással Char1"/>
    <w:basedOn w:val="Bekezdsalapbettpusa"/>
    <w:uiPriority w:val="99"/>
    <w:rsid w:val="00C472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lcmChar">
    <w:name w:val="Alcím Char"/>
    <w:link w:val="Alcm"/>
    <w:locked/>
    <w:rsid w:val="00C47295"/>
    <w:rPr>
      <w:b/>
      <w:i/>
      <w:sz w:val="24"/>
    </w:rPr>
  </w:style>
  <w:style w:type="paragraph" w:styleId="Alcm">
    <w:name w:val="Subtitle"/>
    <w:basedOn w:val="Norml"/>
    <w:next w:val="Norml"/>
    <w:link w:val="AlcmChar"/>
    <w:qFormat/>
    <w:rsid w:val="00C47295"/>
    <w:pPr>
      <w:numPr>
        <w:ilvl w:val="1"/>
      </w:numPr>
      <w:spacing w:before="120"/>
      <w:jc w:val="both"/>
    </w:pPr>
    <w:rPr>
      <w:rFonts w:asciiTheme="minorHAnsi" w:eastAsiaTheme="minorHAnsi" w:hAnsiTheme="minorHAnsi" w:cstheme="minorBidi"/>
      <w:b/>
      <w:i/>
      <w:szCs w:val="22"/>
      <w:lang w:eastAsia="en-US"/>
    </w:rPr>
  </w:style>
  <w:style w:type="character" w:customStyle="1" w:styleId="AlcmChar1">
    <w:name w:val="Alcím Char1"/>
    <w:basedOn w:val="Bekezdsalapbettpusa"/>
    <w:rsid w:val="00C472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u-HU"/>
    </w:rPr>
  </w:style>
  <w:style w:type="character" w:customStyle="1" w:styleId="Szvegtrzs2Char">
    <w:name w:val="Szövegtörzs 2 Char"/>
    <w:link w:val="Szvegtrzs2"/>
    <w:uiPriority w:val="99"/>
    <w:locked/>
    <w:rsid w:val="00C47295"/>
    <w:rPr>
      <w:b/>
      <w:sz w:val="24"/>
      <w:lang w:val="x-none" w:eastAsia="x-none"/>
    </w:rPr>
  </w:style>
  <w:style w:type="paragraph" w:styleId="Szvegtrzs2">
    <w:name w:val="Body Text 2"/>
    <w:basedOn w:val="Norml"/>
    <w:link w:val="Szvegtrzs2Char"/>
    <w:uiPriority w:val="99"/>
    <w:unhideWhenUsed/>
    <w:rsid w:val="00C47295"/>
    <w:pPr>
      <w:spacing w:before="120" w:after="120" w:line="480" w:lineRule="auto"/>
      <w:jc w:val="both"/>
    </w:pPr>
    <w:rPr>
      <w:rFonts w:asciiTheme="minorHAnsi" w:eastAsiaTheme="minorHAnsi" w:hAnsiTheme="minorHAnsi" w:cstheme="minorBidi"/>
      <w:b/>
      <w:szCs w:val="22"/>
      <w:lang w:val="x-none" w:eastAsia="x-none"/>
    </w:rPr>
  </w:style>
  <w:style w:type="character" w:customStyle="1" w:styleId="Szvegtrzs2Char1">
    <w:name w:val="Szövegtörzs 2 Char1"/>
    <w:basedOn w:val="Bekezdsalapbettpusa"/>
    <w:uiPriority w:val="99"/>
    <w:rsid w:val="00C472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link w:val="Szvegtrzs3"/>
    <w:uiPriority w:val="99"/>
    <w:locked/>
    <w:rsid w:val="00C47295"/>
    <w:rPr>
      <w:sz w:val="16"/>
      <w:szCs w:val="16"/>
      <w:lang w:val="x-none" w:eastAsia="x-none"/>
    </w:rPr>
  </w:style>
  <w:style w:type="paragraph" w:styleId="Szvegtrzs3">
    <w:name w:val="Body Text 3"/>
    <w:basedOn w:val="Norml"/>
    <w:link w:val="Szvegtrzs3Char"/>
    <w:uiPriority w:val="99"/>
    <w:unhideWhenUsed/>
    <w:rsid w:val="00C47295"/>
    <w:pPr>
      <w:spacing w:before="120" w:after="120"/>
      <w:jc w:val="both"/>
    </w:pPr>
    <w:rPr>
      <w:rFonts w:asciiTheme="minorHAnsi" w:eastAsiaTheme="minorHAnsi" w:hAnsiTheme="minorHAnsi" w:cstheme="minorBidi"/>
      <w:sz w:val="16"/>
      <w:szCs w:val="16"/>
      <w:lang w:val="x-none" w:eastAsia="x-none"/>
    </w:rPr>
  </w:style>
  <w:style w:type="character" w:customStyle="1" w:styleId="Szvegtrzs3Char1">
    <w:name w:val="Szövegtörzs 3 Char1"/>
    <w:basedOn w:val="Bekezdsalapbettpusa"/>
    <w:uiPriority w:val="99"/>
    <w:rsid w:val="00C47295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behzssal2Char">
    <w:name w:val="Szövegtörzs behúzással 2 Char"/>
    <w:link w:val="Szvegtrzsbehzssal2"/>
    <w:uiPriority w:val="99"/>
    <w:locked/>
    <w:rsid w:val="00C47295"/>
    <w:rPr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C47295"/>
    <w:pPr>
      <w:spacing w:before="120" w:after="120" w:line="480" w:lineRule="auto"/>
      <w:ind w:left="283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Szvegtrzsbehzssal2Char1">
    <w:name w:val="Szövegtörzs behúzással 2 Char1"/>
    <w:basedOn w:val="Bekezdsalapbettpusa"/>
    <w:uiPriority w:val="99"/>
    <w:rsid w:val="00C4729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3Char">
    <w:name w:val="Szövegtörzs behúzással 3 Char"/>
    <w:link w:val="Szvegtrzsbehzssal3"/>
    <w:uiPriority w:val="99"/>
    <w:locked/>
    <w:rsid w:val="00C47295"/>
    <w:rPr>
      <w:sz w:val="16"/>
      <w:szCs w:val="16"/>
      <w:lang w:val="x-none" w:eastAsia="x-none"/>
    </w:rPr>
  </w:style>
  <w:style w:type="paragraph" w:styleId="Szvegtrzsbehzssal3">
    <w:name w:val="Body Text Indent 3"/>
    <w:basedOn w:val="Norml"/>
    <w:link w:val="Szvegtrzsbehzssal3Char"/>
    <w:uiPriority w:val="99"/>
    <w:unhideWhenUsed/>
    <w:rsid w:val="00C47295"/>
    <w:pPr>
      <w:spacing w:before="120" w:after="120"/>
      <w:ind w:left="283"/>
      <w:jc w:val="both"/>
    </w:pPr>
    <w:rPr>
      <w:rFonts w:asciiTheme="minorHAnsi" w:eastAsiaTheme="minorHAnsi" w:hAnsiTheme="minorHAnsi" w:cstheme="minorBidi"/>
      <w:sz w:val="16"/>
      <w:szCs w:val="16"/>
      <w:lang w:val="x-none" w:eastAsia="x-none"/>
    </w:rPr>
  </w:style>
  <w:style w:type="character" w:customStyle="1" w:styleId="Szvegtrzsbehzssal3Char1">
    <w:name w:val="Szövegtörzs behúzással 3 Char1"/>
    <w:basedOn w:val="Bekezdsalapbettpusa"/>
    <w:uiPriority w:val="99"/>
    <w:rsid w:val="00C47295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DokumentumtrkpChar">
    <w:name w:val="Dokumentumtérkép Char"/>
    <w:link w:val="Dokumentumtrkp"/>
    <w:uiPriority w:val="99"/>
    <w:locked/>
    <w:rsid w:val="00C47295"/>
    <w:rPr>
      <w:rFonts w:ascii="Tahoma" w:hAnsi="Tahoma" w:cs="Tahoma"/>
      <w:lang w:val="x-none" w:eastAsia="x-none"/>
    </w:rPr>
  </w:style>
  <w:style w:type="paragraph" w:styleId="Dokumentumtrkp">
    <w:name w:val="Document Map"/>
    <w:basedOn w:val="Norml"/>
    <w:link w:val="DokumentumtrkpChar"/>
    <w:uiPriority w:val="99"/>
    <w:unhideWhenUsed/>
    <w:rsid w:val="00C47295"/>
    <w:pPr>
      <w:jc w:val="both"/>
    </w:pPr>
    <w:rPr>
      <w:rFonts w:ascii="Tahoma" w:eastAsiaTheme="minorHAnsi" w:hAnsi="Tahoma" w:cs="Tahoma"/>
      <w:sz w:val="22"/>
      <w:szCs w:val="22"/>
      <w:lang w:val="x-none" w:eastAsia="x-none"/>
    </w:rPr>
  </w:style>
  <w:style w:type="character" w:customStyle="1" w:styleId="DokumentumtrkpChar1">
    <w:name w:val="Dokumentumtérkép Char1"/>
    <w:basedOn w:val="Bekezdsalapbettpusa"/>
    <w:uiPriority w:val="99"/>
    <w:rsid w:val="00C4729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sakszvegChar">
    <w:name w:val="Csak szöveg Char"/>
    <w:link w:val="Csakszveg"/>
    <w:uiPriority w:val="99"/>
    <w:locked/>
    <w:rsid w:val="00C47295"/>
    <w:rPr>
      <w:rFonts w:ascii="Consolas" w:hAnsi="Consolas"/>
      <w:sz w:val="21"/>
      <w:szCs w:val="21"/>
    </w:rPr>
  </w:style>
  <w:style w:type="paragraph" w:styleId="Csakszveg">
    <w:name w:val="Plain Text"/>
    <w:basedOn w:val="Norml"/>
    <w:link w:val="CsakszvegChar"/>
    <w:uiPriority w:val="99"/>
    <w:unhideWhenUsed/>
    <w:rsid w:val="00C47295"/>
    <w:pPr>
      <w:jc w:val="both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CsakszvegChar1">
    <w:name w:val="Csak szöveg Char1"/>
    <w:basedOn w:val="Bekezdsalapbettpusa"/>
    <w:uiPriority w:val="99"/>
    <w:rsid w:val="00C47295"/>
    <w:rPr>
      <w:rFonts w:ascii="Consolas" w:eastAsia="Times New Roman" w:hAnsi="Consolas" w:cs="Times New Roman"/>
      <w:sz w:val="21"/>
      <w:szCs w:val="21"/>
      <w:lang w:eastAsia="hu-HU"/>
    </w:rPr>
  </w:style>
  <w:style w:type="character" w:customStyle="1" w:styleId="JegyzetszvegChar1">
    <w:name w:val="Jegyzetszöveg Char1"/>
    <w:uiPriority w:val="99"/>
    <w:semiHidden/>
    <w:rsid w:val="00C47295"/>
    <w:rPr>
      <w:lang w:eastAsia="en-US"/>
    </w:rPr>
  </w:style>
  <w:style w:type="paragraph" w:customStyle="1" w:styleId="Listaszerbekezds1">
    <w:name w:val="Listaszerű bekezdés1"/>
    <w:basedOn w:val="Norml"/>
    <w:qFormat/>
    <w:rsid w:val="00C47295"/>
    <w:pPr>
      <w:ind w:left="720"/>
      <w:contextualSpacing/>
      <w:jc w:val="both"/>
    </w:pPr>
    <w:rPr>
      <w:szCs w:val="20"/>
    </w:rPr>
  </w:style>
  <w:style w:type="paragraph" w:customStyle="1" w:styleId="Szvegtrzs22">
    <w:name w:val="Szövegtörzs 22"/>
    <w:basedOn w:val="Norml"/>
    <w:uiPriority w:val="99"/>
    <w:qFormat/>
    <w:rsid w:val="00C47295"/>
    <w:pPr>
      <w:tabs>
        <w:tab w:val="left" w:pos="2410"/>
      </w:tabs>
      <w:overflowPunct w:val="0"/>
      <w:autoSpaceDE w:val="0"/>
      <w:autoSpaceDN w:val="0"/>
      <w:adjustRightInd w:val="0"/>
      <w:ind w:left="284"/>
      <w:jc w:val="both"/>
    </w:pPr>
    <w:rPr>
      <w:szCs w:val="20"/>
    </w:rPr>
  </w:style>
  <w:style w:type="paragraph" w:customStyle="1" w:styleId="Szvegtrzsbehzssal21">
    <w:name w:val="Szövegtörzs behúzással 2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567" w:hanging="567"/>
      <w:jc w:val="both"/>
    </w:pPr>
    <w:rPr>
      <w:szCs w:val="20"/>
    </w:rPr>
  </w:style>
  <w:style w:type="paragraph" w:customStyle="1" w:styleId="s">
    <w:name w:val="s"/>
    <w:basedOn w:val="Norml"/>
    <w:uiPriority w:val="99"/>
    <w:qFormat/>
    <w:rsid w:val="00C47295"/>
    <w:pPr>
      <w:overflowPunct w:val="0"/>
      <w:autoSpaceDE w:val="0"/>
      <w:autoSpaceDN w:val="0"/>
      <w:adjustRightInd w:val="0"/>
      <w:spacing w:after="120"/>
      <w:jc w:val="both"/>
    </w:pPr>
    <w:rPr>
      <w:sz w:val="20"/>
      <w:szCs w:val="20"/>
    </w:rPr>
  </w:style>
  <w:style w:type="paragraph" w:customStyle="1" w:styleId="B">
    <w:name w:val="B"/>
    <w:basedOn w:val="Norml"/>
    <w:uiPriority w:val="99"/>
    <w:qFormat/>
    <w:rsid w:val="00C47295"/>
    <w:pPr>
      <w:keepLines/>
      <w:widowControl w:val="0"/>
      <w:overflowPunct w:val="0"/>
      <w:autoSpaceDE w:val="0"/>
      <w:autoSpaceDN w:val="0"/>
      <w:adjustRightInd w:val="0"/>
      <w:spacing w:after="120"/>
      <w:ind w:left="1138" w:hanging="288"/>
      <w:jc w:val="both"/>
    </w:pPr>
    <w:rPr>
      <w:rFonts w:ascii="H-Times New Roman" w:hAnsi="H-Times New Roman"/>
      <w:sz w:val="26"/>
      <w:szCs w:val="20"/>
      <w:lang w:val="da-DK"/>
    </w:rPr>
  </w:style>
  <w:style w:type="paragraph" w:customStyle="1" w:styleId="pont">
    <w:name w:val="pont"/>
    <w:basedOn w:val="Norml"/>
    <w:uiPriority w:val="99"/>
    <w:qFormat/>
    <w:rsid w:val="00C47295"/>
    <w:pPr>
      <w:tabs>
        <w:tab w:val="left" w:pos="505"/>
      </w:tabs>
      <w:overflowPunct w:val="0"/>
      <w:autoSpaceDE w:val="0"/>
      <w:autoSpaceDN w:val="0"/>
      <w:adjustRightInd w:val="0"/>
      <w:spacing w:before="240" w:line="360" w:lineRule="atLeast"/>
      <w:jc w:val="both"/>
    </w:pPr>
    <w:rPr>
      <w:rFonts w:ascii="H-Times" w:hAnsi="H-Times"/>
      <w:i/>
      <w:szCs w:val="20"/>
      <w:lang w:val="en-US"/>
    </w:rPr>
  </w:style>
  <w:style w:type="paragraph" w:customStyle="1" w:styleId="cm0">
    <w:name w:val="cím"/>
    <w:basedOn w:val="Norml"/>
    <w:next w:val="Norml"/>
    <w:uiPriority w:val="99"/>
    <w:qFormat/>
    <w:rsid w:val="00C47295"/>
    <w:pPr>
      <w:overflowPunct w:val="0"/>
      <w:autoSpaceDE w:val="0"/>
      <w:autoSpaceDN w:val="0"/>
      <w:adjustRightInd w:val="0"/>
      <w:spacing w:line="360" w:lineRule="auto"/>
      <w:jc w:val="center"/>
    </w:pPr>
    <w:rPr>
      <w:rFonts w:ascii="Hun Swiss" w:hAnsi="Hun Swiss"/>
      <w:b/>
      <w:sz w:val="28"/>
      <w:szCs w:val="20"/>
    </w:rPr>
  </w:style>
  <w:style w:type="paragraph" w:customStyle="1" w:styleId="bevezetszveg">
    <w:name w:val="bevezetô szöveg"/>
    <w:basedOn w:val="Norml"/>
    <w:uiPriority w:val="99"/>
    <w:qFormat/>
    <w:rsid w:val="00C47295"/>
    <w:pPr>
      <w:widowControl w:val="0"/>
      <w:tabs>
        <w:tab w:val="left" w:pos="1800"/>
        <w:tab w:val="left" w:leader="underscore" w:pos="5760"/>
      </w:tabs>
      <w:overflowPunct w:val="0"/>
      <w:autoSpaceDE w:val="0"/>
      <w:autoSpaceDN w:val="0"/>
      <w:adjustRightInd w:val="0"/>
      <w:spacing w:line="360" w:lineRule="auto"/>
      <w:jc w:val="both"/>
    </w:pPr>
    <w:rPr>
      <w:rFonts w:ascii="CG Times" w:hAnsi="CG Times"/>
      <w:szCs w:val="20"/>
      <w:lang w:val="en-GB"/>
    </w:rPr>
  </w:style>
  <w:style w:type="paragraph" w:customStyle="1" w:styleId="DefinitionTerm">
    <w:name w:val="Definition Term"/>
    <w:basedOn w:val="Norml"/>
    <w:next w:val="Norml"/>
    <w:uiPriority w:val="99"/>
    <w:qFormat/>
    <w:rsid w:val="00C47295"/>
    <w:pPr>
      <w:jc w:val="both"/>
    </w:pPr>
    <w:rPr>
      <w:szCs w:val="20"/>
    </w:rPr>
  </w:style>
  <w:style w:type="paragraph" w:customStyle="1" w:styleId="Szvegtrzs32">
    <w:name w:val="Szövegtörzs 32"/>
    <w:basedOn w:val="Norml"/>
    <w:uiPriority w:val="99"/>
    <w:qFormat/>
    <w:rsid w:val="00C47295"/>
    <w:pPr>
      <w:overflowPunct w:val="0"/>
      <w:autoSpaceDE w:val="0"/>
      <w:autoSpaceDN w:val="0"/>
      <w:adjustRightInd w:val="0"/>
    </w:pPr>
    <w:rPr>
      <w:color w:val="0000FF"/>
      <w:szCs w:val="20"/>
    </w:rPr>
  </w:style>
  <w:style w:type="paragraph" w:customStyle="1" w:styleId="Szvegtrzs21">
    <w:name w:val="Szövegtörzs 21"/>
    <w:basedOn w:val="Norml"/>
    <w:uiPriority w:val="99"/>
    <w:qFormat/>
    <w:rsid w:val="00C47295"/>
    <w:pPr>
      <w:overflowPunct w:val="0"/>
      <w:autoSpaceDE w:val="0"/>
      <w:autoSpaceDN w:val="0"/>
      <w:adjustRightInd w:val="0"/>
      <w:ind w:right="-192"/>
      <w:jc w:val="both"/>
    </w:pPr>
    <w:rPr>
      <w:szCs w:val="20"/>
    </w:rPr>
  </w:style>
  <w:style w:type="paragraph" w:customStyle="1" w:styleId="Rub3">
    <w:name w:val="Rub3"/>
    <w:basedOn w:val="Norml"/>
    <w:next w:val="Norml"/>
    <w:uiPriority w:val="99"/>
    <w:qFormat/>
    <w:rsid w:val="00C47295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Szvegtrzs23">
    <w:name w:val="Szövegtörzs 23"/>
    <w:basedOn w:val="Norml"/>
    <w:uiPriority w:val="99"/>
    <w:qFormat/>
    <w:rsid w:val="00C47295"/>
    <w:pPr>
      <w:overflowPunct w:val="0"/>
      <w:autoSpaceDE w:val="0"/>
      <w:autoSpaceDN w:val="0"/>
      <w:adjustRightInd w:val="0"/>
      <w:ind w:right="-192"/>
      <w:jc w:val="both"/>
    </w:pPr>
    <w:rPr>
      <w:szCs w:val="20"/>
    </w:rPr>
  </w:style>
  <w:style w:type="paragraph" w:customStyle="1" w:styleId="bevezetszveg0">
    <w:name w:val="bevezetszveg"/>
    <w:basedOn w:val="Norml"/>
    <w:uiPriority w:val="99"/>
    <w:qFormat/>
    <w:rsid w:val="00C47295"/>
    <w:pPr>
      <w:spacing w:before="100" w:beforeAutospacing="1" w:after="100" w:afterAutospacing="1"/>
    </w:pPr>
  </w:style>
  <w:style w:type="paragraph" w:customStyle="1" w:styleId="Szvegtrzs31">
    <w:name w:val="Szövegtörzs 31"/>
    <w:basedOn w:val="Norml"/>
    <w:uiPriority w:val="99"/>
    <w:qFormat/>
    <w:rsid w:val="00C47295"/>
    <w:pPr>
      <w:overflowPunct w:val="0"/>
      <w:autoSpaceDE w:val="0"/>
      <w:autoSpaceDN w:val="0"/>
      <w:adjustRightInd w:val="0"/>
    </w:pPr>
    <w:rPr>
      <w:color w:val="0000FF"/>
      <w:szCs w:val="20"/>
    </w:rPr>
  </w:style>
  <w:style w:type="paragraph" w:customStyle="1" w:styleId="Szvegblokk1">
    <w:name w:val="Szövegblokk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851" w:right="476"/>
      <w:jc w:val="both"/>
    </w:pPr>
    <w:rPr>
      <w:rFonts w:ascii="Arial" w:hAnsi="Arial"/>
      <w:szCs w:val="20"/>
    </w:rPr>
  </w:style>
  <w:style w:type="paragraph" w:customStyle="1" w:styleId="Szvegtrzsbehzssal31">
    <w:name w:val="Szövegtörzs behúzással 3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426"/>
      <w:jc w:val="both"/>
    </w:pPr>
    <w:rPr>
      <w:szCs w:val="20"/>
    </w:rPr>
  </w:style>
  <w:style w:type="paragraph" w:customStyle="1" w:styleId="a2">
    <w:name w:val="a2"/>
    <w:basedOn w:val="Norml"/>
    <w:uiPriority w:val="99"/>
    <w:qFormat/>
    <w:rsid w:val="00C47295"/>
    <w:pPr>
      <w:tabs>
        <w:tab w:val="left" w:pos="0"/>
      </w:tabs>
      <w:overflowPunct w:val="0"/>
      <w:autoSpaceDE w:val="0"/>
      <w:autoSpaceDN w:val="0"/>
      <w:adjustRightInd w:val="0"/>
      <w:spacing w:before="80"/>
      <w:ind w:left="-207" w:hanging="360"/>
      <w:jc w:val="both"/>
    </w:pPr>
    <w:rPr>
      <w:rFonts w:ascii="Arial" w:hAnsi="Arial"/>
      <w:sz w:val="22"/>
      <w:szCs w:val="20"/>
    </w:rPr>
  </w:style>
  <w:style w:type="paragraph" w:customStyle="1" w:styleId="C1">
    <w:name w:val="C1"/>
    <w:basedOn w:val="Cmsor1"/>
    <w:uiPriority w:val="99"/>
    <w:qFormat/>
    <w:rsid w:val="00C4729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sz w:val="28"/>
      <w:lang w:val="x-none" w:eastAsia="x-none"/>
    </w:rPr>
  </w:style>
  <w:style w:type="paragraph" w:customStyle="1" w:styleId="bodytext2">
    <w:name w:val="bodytext2"/>
    <w:basedOn w:val="Norml"/>
    <w:uiPriority w:val="99"/>
    <w:qFormat/>
    <w:rsid w:val="00C47295"/>
    <w:pPr>
      <w:spacing w:before="100" w:beforeAutospacing="1" w:after="100" w:afterAutospacing="1"/>
    </w:pPr>
  </w:style>
  <w:style w:type="paragraph" w:customStyle="1" w:styleId="Normltblzat1">
    <w:name w:val="Normál táblázat1"/>
    <w:basedOn w:val="Norml"/>
    <w:autoRedefine/>
    <w:uiPriority w:val="99"/>
    <w:qFormat/>
    <w:rsid w:val="00C47295"/>
    <w:pPr>
      <w:widowControl w:val="0"/>
      <w:tabs>
        <w:tab w:val="left" w:pos="360"/>
      </w:tabs>
      <w:jc w:val="both"/>
    </w:pPr>
    <w:rPr>
      <w:rFonts w:ascii="Frutiger Linotype" w:eastAsia="Arial Unicode MS" w:hAnsi="Frutiger Linotype"/>
      <w:b/>
      <w:color w:val="3366FF"/>
      <w:sz w:val="20"/>
      <w:szCs w:val="20"/>
      <w:lang w:eastAsia="en-US"/>
    </w:rPr>
  </w:style>
  <w:style w:type="paragraph" w:customStyle="1" w:styleId="CharCharCharCharCharChar">
    <w:name w:val="Char Char Char Char Char Char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">
    <w:name w:val="A"/>
    <w:uiPriority w:val="99"/>
    <w:qFormat/>
    <w:rsid w:val="00C47295"/>
    <w:pPr>
      <w:overflowPunct w:val="0"/>
      <w:autoSpaceDE w:val="0"/>
      <w:autoSpaceDN w:val="0"/>
      <w:adjustRightInd w:val="0"/>
      <w:spacing w:after="0" w:line="240" w:lineRule="auto"/>
      <w:ind w:left="567" w:hanging="284"/>
      <w:jc w:val="both"/>
    </w:pPr>
    <w:rPr>
      <w:rFonts w:ascii="H-Times New Roman" w:eastAsia="Times New Roman" w:hAnsi="H-Times New Roman" w:cs="Times New Roman"/>
      <w:sz w:val="24"/>
      <w:szCs w:val="20"/>
      <w:lang w:val="en-US"/>
    </w:rPr>
  </w:style>
  <w:style w:type="paragraph" w:customStyle="1" w:styleId="BodyText31">
    <w:name w:val="Body Text 31"/>
    <w:basedOn w:val="Norml"/>
    <w:uiPriority w:val="99"/>
    <w:qFormat/>
    <w:rsid w:val="00C47295"/>
    <w:pPr>
      <w:numPr>
        <w:numId w:val="10"/>
      </w:numPr>
      <w:tabs>
        <w:tab w:val="clear" w:pos="1267"/>
      </w:tabs>
      <w:overflowPunct w:val="0"/>
      <w:autoSpaceDE w:val="0"/>
      <w:autoSpaceDN w:val="0"/>
      <w:adjustRightInd w:val="0"/>
      <w:ind w:left="0" w:firstLine="0"/>
    </w:pPr>
    <w:rPr>
      <w:color w:val="0000FF"/>
      <w:szCs w:val="20"/>
    </w:rPr>
  </w:style>
  <w:style w:type="paragraph" w:customStyle="1" w:styleId="CharCharCharChar">
    <w:name w:val="Char Char Char Char"/>
    <w:basedOn w:val="Norml"/>
    <w:uiPriority w:val="99"/>
    <w:qFormat/>
    <w:rsid w:val="00C47295"/>
    <w:pPr>
      <w:numPr>
        <w:numId w:val="11"/>
      </w:numPr>
      <w:spacing w:after="160" w:line="240" w:lineRule="exact"/>
      <w:ind w:left="0" w:firstLine="0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l"/>
    <w:uiPriority w:val="99"/>
    <w:qFormat/>
    <w:rsid w:val="00C47295"/>
    <w:pPr>
      <w:numPr>
        <w:ilvl w:val="1"/>
        <w:numId w:val="11"/>
      </w:numPr>
      <w:spacing w:after="160" w:line="240" w:lineRule="exact"/>
      <w:ind w:left="0" w:firstLine="0"/>
    </w:pPr>
    <w:rPr>
      <w:rFonts w:ascii="Verdana" w:hAnsi="Verdana"/>
      <w:lang w:val="en-US" w:eastAsia="en-US"/>
    </w:rPr>
  </w:style>
  <w:style w:type="paragraph" w:customStyle="1" w:styleId="BodyText21">
    <w:name w:val="Body Text 21"/>
    <w:basedOn w:val="Norml"/>
    <w:uiPriority w:val="99"/>
    <w:qFormat/>
    <w:rsid w:val="00C47295"/>
    <w:pPr>
      <w:numPr>
        <w:numId w:val="12"/>
      </w:numPr>
      <w:overflowPunct w:val="0"/>
      <w:autoSpaceDE w:val="0"/>
      <w:autoSpaceDN w:val="0"/>
      <w:adjustRightInd w:val="0"/>
      <w:ind w:left="0" w:right="-192" w:firstLine="0"/>
      <w:jc w:val="both"/>
    </w:pPr>
    <w:rPr>
      <w:szCs w:val="20"/>
    </w:rPr>
  </w:style>
  <w:style w:type="paragraph" w:customStyle="1" w:styleId="mellklet">
    <w:name w:val="melléklet"/>
    <w:basedOn w:val="Csakszveg"/>
    <w:uiPriority w:val="99"/>
    <w:qFormat/>
    <w:rsid w:val="00C47295"/>
    <w:pPr>
      <w:spacing w:before="120" w:after="120"/>
      <w:jc w:val="center"/>
    </w:pPr>
    <w:rPr>
      <w:rFonts w:ascii="Times New Roman" w:hAnsi="Times New Roman"/>
      <w:b/>
      <w:sz w:val="28"/>
      <w:szCs w:val="20"/>
      <w:lang w:val="x-none" w:eastAsia="x-none"/>
    </w:rPr>
  </w:style>
  <w:style w:type="paragraph" w:customStyle="1" w:styleId="BodyText22">
    <w:name w:val="Body Text 22"/>
    <w:basedOn w:val="Norml"/>
    <w:uiPriority w:val="99"/>
    <w:qFormat/>
    <w:rsid w:val="00C47295"/>
    <w:pPr>
      <w:overflowPunct w:val="0"/>
      <w:autoSpaceDE w:val="0"/>
      <w:autoSpaceDN w:val="0"/>
      <w:adjustRightInd w:val="0"/>
      <w:ind w:right="-192"/>
      <w:jc w:val="both"/>
    </w:pPr>
    <w:rPr>
      <w:szCs w:val="20"/>
    </w:rPr>
  </w:style>
  <w:style w:type="paragraph" w:customStyle="1" w:styleId="StlusDefault105ptEgyedisznRGB34">
    <w:name w:val="Stílus Default + 105 pt Egyedi szín (RGB(34"/>
    <w:basedOn w:val="Norml"/>
    <w:uiPriority w:val="99"/>
    <w:qFormat/>
    <w:rsid w:val="00C47295"/>
    <w:pPr>
      <w:numPr>
        <w:numId w:val="3"/>
      </w:numPr>
      <w:overflowPunct w:val="0"/>
      <w:autoSpaceDE w:val="0"/>
      <w:autoSpaceDN w:val="0"/>
      <w:adjustRightInd w:val="0"/>
    </w:pPr>
    <w:rPr>
      <w:szCs w:val="20"/>
    </w:rPr>
  </w:style>
  <w:style w:type="paragraph" w:customStyle="1" w:styleId="NUM1">
    <w:name w:val="NUM1"/>
    <w:basedOn w:val="Norml"/>
    <w:next w:val="Norml"/>
    <w:uiPriority w:val="99"/>
    <w:qFormat/>
    <w:rsid w:val="00C47295"/>
    <w:pPr>
      <w:spacing w:after="60"/>
      <w:ind w:left="720" w:hanging="360"/>
    </w:pPr>
    <w:rPr>
      <w:rFonts w:eastAsia="Calibri" w:cs="Calibri"/>
      <w:b/>
    </w:rPr>
  </w:style>
  <w:style w:type="paragraph" w:customStyle="1" w:styleId="num11">
    <w:name w:val="num1.1"/>
    <w:basedOn w:val="Norml"/>
    <w:next w:val="Norml"/>
    <w:uiPriority w:val="99"/>
    <w:qFormat/>
    <w:rsid w:val="00C47295"/>
    <w:pPr>
      <w:numPr>
        <w:ilvl w:val="1"/>
        <w:numId w:val="5"/>
      </w:numPr>
      <w:jc w:val="both"/>
    </w:pPr>
    <w:rPr>
      <w:rFonts w:eastAsia="Calibri" w:cs="Calibri"/>
    </w:rPr>
  </w:style>
  <w:style w:type="paragraph" w:customStyle="1" w:styleId="num11a">
    <w:name w:val="num1.1.a"/>
    <w:basedOn w:val="Norml"/>
    <w:next w:val="Norml"/>
    <w:uiPriority w:val="99"/>
    <w:qFormat/>
    <w:rsid w:val="00C47295"/>
    <w:pPr>
      <w:numPr>
        <w:numId w:val="6"/>
      </w:numPr>
      <w:ind w:right="-284"/>
      <w:jc w:val="both"/>
    </w:pPr>
    <w:rPr>
      <w:rFonts w:eastAsia="Calibri" w:cs="Calibri"/>
      <w:iCs/>
      <w:szCs w:val="22"/>
      <w:lang w:eastAsia="en-US"/>
    </w:rPr>
  </w:style>
  <w:style w:type="paragraph" w:customStyle="1" w:styleId="ViaNumberedenum4">
    <w:name w:val="Via_Numbered enum4"/>
    <w:basedOn w:val="num11a"/>
    <w:uiPriority w:val="99"/>
    <w:qFormat/>
    <w:rsid w:val="00C47295"/>
    <w:pPr>
      <w:numPr>
        <w:ilvl w:val="3"/>
      </w:numPr>
      <w:tabs>
        <w:tab w:val="left" w:pos="2410"/>
      </w:tabs>
    </w:pPr>
  </w:style>
  <w:style w:type="paragraph" w:customStyle="1" w:styleId="Dokumentumtrkp1">
    <w:name w:val="Dokumentumtérkép1"/>
    <w:basedOn w:val="Norml"/>
    <w:uiPriority w:val="99"/>
    <w:qFormat/>
    <w:rsid w:val="00C47295"/>
    <w:pPr>
      <w:shd w:val="clear" w:color="auto" w:fill="000080"/>
      <w:overflowPunct w:val="0"/>
      <w:autoSpaceDE w:val="0"/>
      <w:autoSpaceDN w:val="0"/>
      <w:adjustRightInd w:val="0"/>
    </w:pPr>
    <w:rPr>
      <w:rFonts w:ascii="Tahoma" w:hAnsi="Tahoma"/>
      <w:szCs w:val="20"/>
    </w:rPr>
  </w:style>
  <w:style w:type="paragraph" w:customStyle="1" w:styleId="a1">
    <w:name w:val="a1"/>
    <w:basedOn w:val="Norml"/>
    <w:uiPriority w:val="99"/>
    <w:qFormat/>
    <w:rsid w:val="00C47295"/>
    <w:pPr>
      <w:tabs>
        <w:tab w:val="left" w:pos="-207"/>
        <w:tab w:val="left" w:pos="0"/>
      </w:tabs>
      <w:overflowPunct w:val="0"/>
      <w:autoSpaceDE w:val="0"/>
      <w:autoSpaceDN w:val="0"/>
      <w:adjustRightInd w:val="0"/>
      <w:spacing w:before="240" w:after="120"/>
      <w:ind w:left="-207" w:hanging="360"/>
      <w:jc w:val="both"/>
    </w:pPr>
    <w:rPr>
      <w:rFonts w:ascii="Arial" w:hAnsi="Arial"/>
      <w:b/>
      <w:sz w:val="22"/>
      <w:szCs w:val="20"/>
    </w:rPr>
  </w:style>
  <w:style w:type="paragraph" w:customStyle="1" w:styleId="H4">
    <w:name w:val="H4"/>
    <w:basedOn w:val="Norml"/>
    <w:next w:val="Norml"/>
    <w:uiPriority w:val="99"/>
    <w:qFormat/>
    <w:rsid w:val="00C47295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szCs w:val="20"/>
    </w:rPr>
  </w:style>
  <w:style w:type="paragraph" w:customStyle="1" w:styleId="xl25">
    <w:name w:val="xl25"/>
    <w:basedOn w:val="Norml"/>
    <w:uiPriority w:val="99"/>
    <w:qFormat/>
    <w:rsid w:val="00C47295"/>
    <w:pPr>
      <w:overflowPunct w:val="0"/>
      <w:autoSpaceDE w:val="0"/>
      <w:autoSpaceDN w:val="0"/>
      <w:adjustRightInd w:val="0"/>
      <w:spacing w:before="100" w:after="100"/>
    </w:pPr>
    <w:rPr>
      <w:b/>
      <w:szCs w:val="20"/>
      <w:lang w:val="en-GB"/>
    </w:rPr>
  </w:style>
  <w:style w:type="paragraph" w:customStyle="1" w:styleId="NormalUnindent">
    <w:name w:val="Normal Unindent"/>
    <w:basedOn w:val="Norml"/>
    <w:uiPriority w:val="99"/>
    <w:qFormat/>
    <w:rsid w:val="00C47295"/>
    <w:pPr>
      <w:spacing w:before="240"/>
      <w:jc w:val="both"/>
    </w:pPr>
    <w:rPr>
      <w:rFonts w:ascii="Arial" w:hAnsi="Arial"/>
      <w:sz w:val="22"/>
      <w:szCs w:val="20"/>
      <w:lang w:eastAsia="en-US"/>
    </w:rPr>
  </w:style>
  <w:style w:type="paragraph" w:customStyle="1" w:styleId="normalunindent0">
    <w:name w:val="normalunindent"/>
    <w:basedOn w:val="Norml"/>
    <w:uiPriority w:val="99"/>
    <w:qFormat/>
    <w:rsid w:val="00C47295"/>
    <w:pPr>
      <w:spacing w:before="240"/>
      <w:jc w:val="both"/>
    </w:pPr>
    <w:rPr>
      <w:rFonts w:ascii="Arial" w:hAnsi="Arial" w:cs="Arial"/>
      <w:sz w:val="22"/>
      <w:szCs w:val="22"/>
    </w:rPr>
  </w:style>
  <w:style w:type="paragraph" w:customStyle="1" w:styleId="default0">
    <w:name w:val="default"/>
    <w:basedOn w:val="Norml"/>
    <w:uiPriority w:val="99"/>
    <w:qFormat/>
    <w:rsid w:val="00C47295"/>
    <w:pPr>
      <w:autoSpaceDE w:val="0"/>
      <w:autoSpaceDN w:val="0"/>
    </w:pPr>
    <w:rPr>
      <w:rFonts w:ascii="INHCIG+Tahoma,Bold" w:hAnsi="INHCIG+Tahoma,Bold"/>
      <w:color w:val="000000"/>
    </w:rPr>
  </w:style>
  <w:style w:type="paragraph" w:customStyle="1" w:styleId="Char">
    <w:name w:val="Char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BodyText23">
    <w:name w:val="Body Text 23"/>
    <w:basedOn w:val="Norml"/>
    <w:uiPriority w:val="99"/>
    <w:qFormat/>
    <w:rsid w:val="00C47295"/>
    <w:pPr>
      <w:ind w:left="851"/>
      <w:jc w:val="both"/>
    </w:pPr>
    <w:rPr>
      <w:szCs w:val="20"/>
    </w:rPr>
  </w:style>
  <w:style w:type="character" w:customStyle="1" w:styleId="TextChar">
    <w:name w:val="Text Char"/>
    <w:aliases w:val="t Char"/>
    <w:link w:val="Text"/>
    <w:locked/>
    <w:rsid w:val="00C47295"/>
    <w:rPr>
      <w:rFonts w:ascii="Arial" w:hAnsi="Arial" w:cs="Arial"/>
      <w:color w:val="000000"/>
      <w:lang w:val="en-US"/>
    </w:rPr>
  </w:style>
  <w:style w:type="paragraph" w:customStyle="1" w:styleId="Text">
    <w:name w:val="Text"/>
    <w:aliases w:val="t,text"/>
    <w:link w:val="TextChar"/>
    <w:qFormat/>
    <w:rsid w:val="00C47295"/>
    <w:pPr>
      <w:spacing w:before="60" w:after="60" w:line="240" w:lineRule="auto"/>
    </w:pPr>
    <w:rPr>
      <w:rFonts w:ascii="Arial" w:hAnsi="Arial" w:cs="Arial"/>
      <w:color w:val="000000"/>
      <w:lang w:val="en-US"/>
    </w:rPr>
  </w:style>
  <w:style w:type="paragraph" w:customStyle="1" w:styleId="Csakszveg1">
    <w:name w:val="Csak szöveg1"/>
    <w:basedOn w:val="Norml"/>
    <w:uiPriority w:val="99"/>
    <w:qFormat/>
    <w:rsid w:val="00C47295"/>
    <w:pPr>
      <w:overflowPunct w:val="0"/>
      <w:autoSpaceDE w:val="0"/>
      <w:autoSpaceDN w:val="0"/>
      <w:adjustRightInd w:val="0"/>
      <w:jc w:val="both"/>
    </w:pPr>
    <w:rPr>
      <w:rFonts w:ascii="Courier New" w:hAnsi="Courier New"/>
      <w:sz w:val="20"/>
      <w:szCs w:val="20"/>
    </w:rPr>
  </w:style>
  <w:style w:type="paragraph" w:customStyle="1" w:styleId="Logo">
    <w:name w:val="Logo"/>
    <w:basedOn w:val="Norml"/>
    <w:uiPriority w:val="99"/>
    <w:qFormat/>
    <w:rsid w:val="00C47295"/>
    <w:rPr>
      <w:szCs w:val="20"/>
      <w:lang w:val="fr-FR" w:eastAsia="en-GB"/>
    </w:rPr>
  </w:style>
  <w:style w:type="paragraph" w:customStyle="1" w:styleId="ZU">
    <w:name w:val="Z_U"/>
    <w:basedOn w:val="Norml"/>
    <w:uiPriority w:val="99"/>
    <w:qFormat/>
    <w:rsid w:val="00C47295"/>
    <w:rPr>
      <w:rFonts w:ascii="Arial" w:hAnsi="Arial"/>
      <w:b/>
      <w:sz w:val="16"/>
      <w:szCs w:val="20"/>
      <w:lang w:val="fr-FR" w:eastAsia="en-GB"/>
    </w:rPr>
  </w:style>
  <w:style w:type="paragraph" w:customStyle="1" w:styleId="Rub1">
    <w:name w:val="Rub1"/>
    <w:basedOn w:val="Norml"/>
    <w:uiPriority w:val="99"/>
    <w:qFormat/>
    <w:rsid w:val="00C47295"/>
    <w:pPr>
      <w:tabs>
        <w:tab w:val="left" w:pos="1276"/>
      </w:tabs>
      <w:jc w:val="both"/>
    </w:pPr>
    <w:rPr>
      <w:b/>
      <w:smallCaps/>
      <w:sz w:val="20"/>
      <w:szCs w:val="20"/>
      <w:lang w:eastAsia="en-GB"/>
    </w:rPr>
  </w:style>
  <w:style w:type="paragraph" w:customStyle="1" w:styleId="Rub2">
    <w:name w:val="Rub2"/>
    <w:basedOn w:val="Norml"/>
    <w:next w:val="Norml"/>
    <w:uiPriority w:val="99"/>
    <w:qFormat/>
    <w:rsid w:val="00C47295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fr-FR" w:eastAsia="en-GB"/>
    </w:rPr>
  </w:style>
  <w:style w:type="paragraph" w:customStyle="1" w:styleId="Szvegtrzs211">
    <w:name w:val="Szövegtörzs 211"/>
    <w:basedOn w:val="Norml"/>
    <w:uiPriority w:val="99"/>
    <w:qFormat/>
    <w:rsid w:val="00C47295"/>
    <w:pPr>
      <w:overflowPunct w:val="0"/>
      <w:autoSpaceDE w:val="0"/>
      <w:autoSpaceDN w:val="0"/>
      <w:adjustRightInd w:val="0"/>
      <w:ind w:right="-192"/>
      <w:jc w:val="both"/>
    </w:pPr>
    <w:rPr>
      <w:szCs w:val="20"/>
    </w:rPr>
  </w:style>
  <w:style w:type="paragraph" w:customStyle="1" w:styleId="Rub4">
    <w:name w:val="Rub4"/>
    <w:basedOn w:val="Norml"/>
    <w:next w:val="Norml"/>
    <w:uiPriority w:val="99"/>
    <w:qFormat/>
    <w:rsid w:val="00C47295"/>
    <w:pPr>
      <w:tabs>
        <w:tab w:val="left" w:pos="709"/>
      </w:tabs>
    </w:pPr>
    <w:rPr>
      <w:b/>
      <w:i/>
      <w:sz w:val="20"/>
      <w:szCs w:val="20"/>
      <w:lang w:val="en-GB"/>
    </w:rPr>
  </w:style>
  <w:style w:type="paragraph" w:customStyle="1" w:styleId="NORMAL">
    <w:name w:val="NORMAL£"/>
    <w:basedOn w:val="Rub3"/>
    <w:uiPriority w:val="99"/>
    <w:qFormat/>
    <w:rsid w:val="00C47295"/>
    <w:pPr>
      <w:ind w:left="705" w:hanging="705"/>
    </w:pPr>
    <w:rPr>
      <w:i w:val="0"/>
    </w:rPr>
  </w:style>
  <w:style w:type="paragraph" w:customStyle="1" w:styleId="Blockquote">
    <w:name w:val="Blockquote"/>
    <w:basedOn w:val="Norml"/>
    <w:uiPriority w:val="99"/>
    <w:qFormat/>
    <w:rsid w:val="00C47295"/>
    <w:pPr>
      <w:overflowPunct w:val="0"/>
      <w:autoSpaceDE w:val="0"/>
      <w:autoSpaceDN w:val="0"/>
      <w:adjustRightInd w:val="0"/>
      <w:spacing w:before="100" w:after="100"/>
      <w:ind w:left="360" w:right="360"/>
    </w:pPr>
    <w:rPr>
      <w:szCs w:val="20"/>
    </w:rPr>
  </w:style>
  <w:style w:type="paragraph" w:customStyle="1" w:styleId="RFPQuestion">
    <w:name w:val="RFP Question"/>
    <w:uiPriority w:val="99"/>
    <w:qFormat/>
    <w:rsid w:val="00C47295"/>
    <w:pPr>
      <w:spacing w:before="120"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DefaultText1">
    <w:name w:val="Default Text:1"/>
    <w:basedOn w:val="Norml"/>
    <w:autoRedefine/>
    <w:uiPriority w:val="99"/>
    <w:qFormat/>
    <w:rsid w:val="00C47295"/>
    <w:pPr>
      <w:numPr>
        <w:numId w:val="14"/>
      </w:numPr>
      <w:tabs>
        <w:tab w:val="clear" w:pos="360"/>
      </w:tabs>
      <w:autoSpaceDE w:val="0"/>
      <w:autoSpaceDN w:val="0"/>
      <w:adjustRightInd w:val="0"/>
      <w:ind w:left="0" w:firstLine="0"/>
      <w:jc w:val="both"/>
    </w:pPr>
    <w:rPr>
      <w:b/>
      <w:szCs w:val="20"/>
      <w:lang w:eastAsia="en-US"/>
    </w:rPr>
  </w:style>
  <w:style w:type="paragraph" w:customStyle="1" w:styleId="N1">
    <w:name w:val="N1"/>
    <w:basedOn w:val="Norml"/>
    <w:next w:val="Norml"/>
    <w:uiPriority w:val="99"/>
    <w:qFormat/>
    <w:rsid w:val="00C47295"/>
    <w:pPr>
      <w:spacing w:after="240"/>
      <w:ind w:left="360" w:hanging="360"/>
      <w:jc w:val="both"/>
    </w:pPr>
    <w:rPr>
      <w:sz w:val="20"/>
      <w:szCs w:val="20"/>
      <w:lang w:eastAsia="en-US"/>
    </w:rPr>
  </w:style>
  <w:style w:type="paragraph" w:customStyle="1" w:styleId="BodyText24">
    <w:name w:val="Body Text 24"/>
    <w:basedOn w:val="Norml"/>
    <w:uiPriority w:val="99"/>
    <w:qFormat/>
    <w:rsid w:val="00C47295"/>
    <w:pPr>
      <w:widowControl w:val="0"/>
      <w:spacing w:after="240"/>
      <w:jc w:val="both"/>
    </w:pPr>
    <w:rPr>
      <w:b/>
      <w:szCs w:val="20"/>
    </w:rPr>
  </w:style>
  <w:style w:type="paragraph" w:customStyle="1" w:styleId="mellklet0">
    <w:name w:val="mellklet"/>
    <w:basedOn w:val="Norml"/>
    <w:uiPriority w:val="99"/>
    <w:qFormat/>
    <w:rsid w:val="00C47295"/>
    <w:pPr>
      <w:keepNext/>
      <w:overflowPunct w:val="0"/>
      <w:autoSpaceDE w:val="0"/>
      <w:autoSpaceDN w:val="0"/>
      <w:spacing w:before="240" w:after="60"/>
      <w:jc w:val="center"/>
    </w:pPr>
    <w:rPr>
      <w:b/>
      <w:bCs/>
      <w:sz w:val="28"/>
      <w:szCs w:val="28"/>
    </w:rPr>
  </w:style>
  <w:style w:type="paragraph" w:customStyle="1" w:styleId="N">
    <w:name w:val="ÉN"/>
    <w:basedOn w:val="Norml"/>
    <w:uiPriority w:val="99"/>
    <w:qFormat/>
    <w:rsid w:val="00C47295"/>
    <w:pPr>
      <w:jc w:val="both"/>
    </w:pPr>
    <w:rPr>
      <w:sz w:val="26"/>
    </w:rPr>
  </w:style>
  <w:style w:type="paragraph" w:customStyle="1" w:styleId="bodytextindent2">
    <w:name w:val="bodytextindent2"/>
    <w:basedOn w:val="Norml"/>
    <w:uiPriority w:val="99"/>
    <w:qFormat/>
    <w:rsid w:val="00C47295"/>
    <w:pPr>
      <w:spacing w:before="100" w:beforeAutospacing="1" w:after="100" w:afterAutospacing="1"/>
    </w:pPr>
  </w:style>
  <w:style w:type="paragraph" w:customStyle="1" w:styleId="Felsorols1">
    <w:name w:val="Felsorolás1"/>
    <w:basedOn w:val="Norml"/>
    <w:uiPriority w:val="99"/>
    <w:qFormat/>
    <w:rsid w:val="00C47295"/>
    <w:pPr>
      <w:widowControl w:val="0"/>
      <w:numPr>
        <w:numId w:val="7"/>
      </w:numPr>
      <w:spacing w:after="120"/>
      <w:ind w:right="170"/>
      <w:contextualSpacing/>
      <w:jc w:val="both"/>
    </w:pPr>
    <w:rPr>
      <w:rFonts w:ascii="Garamond" w:hAnsi="Garamond"/>
      <w:sz w:val="22"/>
    </w:rPr>
  </w:style>
  <w:style w:type="paragraph" w:customStyle="1" w:styleId="Dokumentumtrkp11">
    <w:name w:val="Dokumentumtérkép11"/>
    <w:basedOn w:val="Norml"/>
    <w:uiPriority w:val="99"/>
    <w:qFormat/>
    <w:rsid w:val="00C47295"/>
    <w:pPr>
      <w:shd w:val="clear" w:color="auto" w:fill="000080"/>
      <w:overflowPunct w:val="0"/>
      <w:autoSpaceDE w:val="0"/>
      <w:autoSpaceDN w:val="0"/>
      <w:adjustRightInd w:val="0"/>
    </w:pPr>
    <w:rPr>
      <w:rFonts w:ascii="Tahoma" w:hAnsi="Tahoma"/>
      <w:szCs w:val="20"/>
    </w:rPr>
  </w:style>
  <w:style w:type="paragraph" w:customStyle="1" w:styleId="Szvegtrzs311">
    <w:name w:val="Szövegtörzs 311"/>
    <w:basedOn w:val="Norml"/>
    <w:uiPriority w:val="99"/>
    <w:qFormat/>
    <w:rsid w:val="00C47295"/>
    <w:pPr>
      <w:overflowPunct w:val="0"/>
      <w:autoSpaceDE w:val="0"/>
      <w:autoSpaceDN w:val="0"/>
      <w:adjustRightInd w:val="0"/>
    </w:pPr>
    <w:rPr>
      <w:color w:val="0000FF"/>
      <w:szCs w:val="20"/>
    </w:rPr>
  </w:style>
  <w:style w:type="paragraph" w:customStyle="1" w:styleId="Szvegblokk11">
    <w:name w:val="Szövegblokk1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851" w:right="476"/>
      <w:jc w:val="both"/>
    </w:pPr>
    <w:rPr>
      <w:rFonts w:ascii="Arial" w:hAnsi="Arial"/>
      <w:szCs w:val="20"/>
    </w:rPr>
  </w:style>
  <w:style w:type="paragraph" w:customStyle="1" w:styleId="Szvegtrzsbehzssal211">
    <w:name w:val="Szövegtörzs behúzással 21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567" w:hanging="567"/>
      <w:jc w:val="both"/>
    </w:pPr>
    <w:rPr>
      <w:szCs w:val="20"/>
    </w:rPr>
  </w:style>
  <w:style w:type="paragraph" w:customStyle="1" w:styleId="Szvegtrzsbehzssal311">
    <w:name w:val="Szövegtörzs behúzással 311"/>
    <w:basedOn w:val="Norml"/>
    <w:uiPriority w:val="99"/>
    <w:qFormat/>
    <w:rsid w:val="00C47295"/>
    <w:pPr>
      <w:overflowPunct w:val="0"/>
      <w:autoSpaceDE w:val="0"/>
      <w:autoSpaceDN w:val="0"/>
      <w:adjustRightInd w:val="0"/>
      <w:ind w:left="426"/>
      <w:jc w:val="both"/>
    </w:pPr>
    <w:rPr>
      <w:szCs w:val="20"/>
    </w:rPr>
  </w:style>
  <w:style w:type="paragraph" w:customStyle="1" w:styleId="Csakszveg11">
    <w:name w:val="Csak szöveg11"/>
    <w:basedOn w:val="Norml"/>
    <w:uiPriority w:val="99"/>
    <w:qFormat/>
    <w:rsid w:val="00C47295"/>
    <w:pPr>
      <w:overflowPunct w:val="0"/>
      <w:autoSpaceDE w:val="0"/>
      <w:autoSpaceDN w:val="0"/>
      <w:adjustRightInd w:val="0"/>
      <w:jc w:val="both"/>
    </w:pPr>
    <w:rPr>
      <w:rFonts w:ascii="Courier New" w:hAnsi="Courier New"/>
      <w:sz w:val="20"/>
      <w:szCs w:val="20"/>
    </w:rPr>
  </w:style>
  <w:style w:type="paragraph" w:customStyle="1" w:styleId="CharCharCharCharCharChar6">
    <w:name w:val="Char Char Char Char Char Char6"/>
    <w:basedOn w:val="Norml"/>
    <w:uiPriority w:val="99"/>
    <w:qFormat/>
    <w:rsid w:val="00C47295"/>
    <w:pPr>
      <w:numPr>
        <w:ilvl w:val="1"/>
        <w:numId w:val="15"/>
      </w:numPr>
      <w:tabs>
        <w:tab w:val="clear" w:pos="576"/>
      </w:tabs>
      <w:spacing w:after="160" w:line="240" w:lineRule="exact"/>
      <w:ind w:left="0" w:firstLine="0"/>
    </w:pPr>
    <w:rPr>
      <w:rFonts w:ascii="Verdana" w:hAnsi="Verdana"/>
      <w:lang w:val="en-US" w:eastAsia="en-US"/>
    </w:rPr>
  </w:style>
  <w:style w:type="paragraph" w:customStyle="1" w:styleId="CharChar1">
    <w:name w:val="Char Char1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1">
    <w:name w:val="Char1"/>
    <w:basedOn w:val="Norml"/>
    <w:uiPriority w:val="99"/>
    <w:qFormat/>
    <w:rsid w:val="00C472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tandardChar">
    <w:name w:val="standard Char"/>
    <w:link w:val="standard"/>
    <w:uiPriority w:val="99"/>
    <w:locked/>
    <w:rsid w:val="00C47295"/>
    <w:rPr>
      <w:rFonts w:ascii="&amp;#39" w:hAnsi="&amp;#39"/>
      <w:sz w:val="24"/>
      <w:szCs w:val="24"/>
    </w:rPr>
  </w:style>
  <w:style w:type="paragraph" w:customStyle="1" w:styleId="standard">
    <w:name w:val="standard"/>
    <w:basedOn w:val="Norml"/>
    <w:link w:val="standardChar"/>
    <w:uiPriority w:val="99"/>
    <w:qFormat/>
    <w:rsid w:val="00C47295"/>
    <w:rPr>
      <w:rFonts w:ascii="&amp;#39" w:eastAsiaTheme="minorHAnsi" w:hAnsi="&amp;#39" w:cstheme="minorBidi"/>
      <w:lang w:eastAsia="en-US"/>
    </w:rPr>
  </w:style>
  <w:style w:type="character" w:customStyle="1" w:styleId="Stlus7Char">
    <w:name w:val="Stílus7 Char"/>
    <w:link w:val="Stlus7"/>
    <w:uiPriority w:val="99"/>
    <w:locked/>
    <w:rsid w:val="00C47295"/>
    <w:rPr>
      <w:rFonts w:ascii="Frutiger Linotype" w:hAnsi="Frutiger Linotype"/>
      <w:b/>
      <w:sz w:val="28"/>
      <w:szCs w:val="24"/>
    </w:rPr>
  </w:style>
  <w:style w:type="paragraph" w:customStyle="1" w:styleId="Stlus7">
    <w:name w:val="Stílus7"/>
    <w:basedOn w:val="Norml"/>
    <w:link w:val="Stlus7Char"/>
    <w:uiPriority w:val="99"/>
    <w:qFormat/>
    <w:rsid w:val="00C47295"/>
    <w:pPr>
      <w:numPr>
        <w:ilvl w:val="1"/>
        <w:numId w:val="9"/>
      </w:numPr>
      <w:autoSpaceDE w:val="0"/>
      <w:autoSpaceDN w:val="0"/>
      <w:spacing w:before="360" w:after="720"/>
      <w:jc w:val="center"/>
      <w:outlineLvl w:val="1"/>
    </w:pPr>
    <w:rPr>
      <w:rFonts w:ascii="Frutiger Linotype" w:eastAsiaTheme="minorHAnsi" w:hAnsi="Frutiger Linotype" w:cstheme="minorBidi"/>
      <w:b/>
      <w:sz w:val="28"/>
      <w:lang w:eastAsia="en-US"/>
    </w:rPr>
  </w:style>
  <w:style w:type="paragraph" w:customStyle="1" w:styleId="Szvegtrzs25">
    <w:name w:val="Szövegtörzs 25"/>
    <w:basedOn w:val="Norml"/>
    <w:uiPriority w:val="99"/>
    <w:qFormat/>
    <w:rsid w:val="00C47295"/>
    <w:pPr>
      <w:tabs>
        <w:tab w:val="left" w:pos="2410"/>
      </w:tabs>
      <w:overflowPunct w:val="0"/>
      <w:autoSpaceDE w:val="0"/>
      <w:autoSpaceDN w:val="0"/>
      <w:adjustRightInd w:val="0"/>
      <w:ind w:left="284"/>
      <w:jc w:val="both"/>
    </w:pPr>
    <w:rPr>
      <w:szCs w:val="20"/>
    </w:rPr>
  </w:style>
  <w:style w:type="character" w:customStyle="1" w:styleId="Cm4Char">
    <w:name w:val="Cím4 Char"/>
    <w:link w:val="Cm4"/>
    <w:uiPriority w:val="99"/>
    <w:locked/>
    <w:rsid w:val="00C47295"/>
    <w:rPr>
      <w:rFonts w:ascii="Frutiger Linotype" w:hAnsi="Frutiger Linotype"/>
      <w:b/>
    </w:rPr>
  </w:style>
  <w:style w:type="paragraph" w:customStyle="1" w:styleId="Cm4">
    <w:name w:val="Cím4"/>
    <w:link w:val="Cm4Char"/>
    <w:uiPriority w:val="99"/>
    <w:qFormat/>
    <w:rsid w:val="00C47295"/>
    <w:pPr>
      <w:autoSpaceDE w:val="0"/>
      <w:autoSpaceDN w:val="0"/>
      <w:spacing w:before="120" w:after="240" w:line="240" w:lineRule="auto"/>
      <w:jc w:val="center"/>
      <w:outlineLvl w:val="1"/>
    </w:pPr>
    <w:rPr>
      <w:rFonts w:ascii="Frutiger Linotype" w:hAnsi="Frutiger Linotype"/>
      <w:b/>
    </w:rPr>
  </w:style>
  <w:style w:type="paragraph" w:customStyle="1" w:styleId="CharCharCharCharCharChar5">
    <w:name w:val="Char Char Char Char Char Char5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4">
    <w:name w:val="Char Char Char Char Char Char4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3">
    <w:name w:val="Char Char Char Char Char Char3"/>
    <w:basedOn w:val="Norml"/>
    <w:uiPriority w:val="99"/>
    <w:qFormat/>
    <w:rsid w:val="00C4729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l1">
    <w:name w:val="Normál 1"/>
    <w:basedOn w:val="Norml"/>
    <w:uiPriority w:val="99"/>
    <w:qFormat/>
    <w:rsid w:val="00C47295"/>
    <w:pPr>
      <w:spacing w:after="120" w:line="360" w:lineRule="auto"/>
      <w:jc w:val="both"/>
    </w:pPr>
    <w:rPr>
      <w:szCs w:val="20"/>
      <w:lang w:eastAsia="en-US"/>
    </w:rPr>
  </w:style>
  <w:style w:type="paragraph" w:customStyle="1" w:styleId="CharCharCharCharCharChar2">
    <w:name w:val="Char Char Char Char Char Char2"/>
    <w:basedOn w:val="Norml"/>
    <w:uiPriority w:val="99"/>
    <w:qFormat/>
    <w:rsid w:val="00C47295"/>
    <w:pPr>
      <w:numPr>
        <w:numId w:val="17"/>
      </w:numPr>
      <w:tabs>
        <w:tab w:val="clear" w:pos="850"/>
      </w:tabs>
      <w:spacing w:after="160" w:line="240" w:lineRule="exact"/>
      <w:ind w:left="0" w:firstLine="0"/>
    </w:pPr>
    <w:rPr>
      <w:rFonts w:ascii="Verdana" w:hAnsi="Verdana"/>
      <w:lang w:val="en-US" w:eastAsia="en-US"/>
    </w:rPr>
  </w:style>
  <w:style w:type="paragraph" w:customStyle="1" w:styleId="CharCharCharCharCharChar1">
    <w:name w:val="Char Char Char Char Char Char1"/>
    <w:basedOn w:val="Norml"/>
    <w:uiPriority w:val="99"/>
    <w:qFormat/>
    <w:rsid w:val="00C47295"/>
    <w:pPr>
      <w:numPr>
        <w:numId w:val="18"/>
      </w:numPr>
      <w:tabs>
        <w:tab w:val="clear" w:pos="1417"/>
      </w:tabs>
      <w:spacing w:after="160" w:line="240" w:lineRule="exact"/>
      <w:ind w:left="0" w:firstLine="0"/>
    </w:pPr>
    <w:rPr>
      <w:rFonts w:ascii="Verdana" w:hAnsi="Verdana"/>
      <w:lang w:val="en-US" w:eastAsia="en-US"/>
    </w:rPr>
  </w:style>
  <w:style w:type="character" w:customStyle="1" w:styleId="NormalBoldChar">
    <w:name w:val="NormalBold Char"/>
    <w:link w:val="NormalBold"/>
    <w:locked/>
    <w:rsid w:val="00C47295"/>
    <w:rPr>
      <w:b/>
      <w:sz w:val="24"/>
      <w:lang w:eastAsia="en-GB"/>
    </w:rPr>
  </w:style>
  <w:style w:type="paragraph" w:customStyle="1" w:styleId="NormalBold">
    <w:name w:val="NormalBold"/>
    <w:basedOn w:val="Norml"/>
    <w:link w:val="NormalBoldChar"/>
    <w:qFormat/>
    <w:rsid w:val="00C47295"/>
    <w:pPr>
      <w:widowControl w:val="0"/>
      <w:numPr>
        <w:ilvl w:val="1"/>
        <w:numId w:val="19"/>
      </w:numPr>
      <w:tabs>
        <w:tab w:val="clear" w:pos="850"/>
      </w:tabs>
      <w:ind w:left="0" w:firstLine="0"/>
    </w:pPr>
    <w:rPr>
      <w:rFonts w:asciiTheme="minorHAnsi" w:eastAsiaTheme="minorHAnsi" w:hAnsiTheme="minorHAnsi" w:cstheme="minorBidi"/>
      <w:b/>
      <w:szCs w:val="22"/>
      <w:lang w:eastAsia="en-GB"/>
    </w:rPr>
  </w:style>
  <w:style w:type="paragraph" w:customStyle="1" w:styleId="Text1">
    <w:name w:val="Text 1"/>
    <w:basedOn w:val="Norml"/>
    <w:uiPriority w:val="99"/>
    <w:qFormat/>
    <w:rsid w:val="00C47295"/>
    <w:pPr>
      <w:numPr>
        <w:ilvl w:val="2"/>
        <w:numId w:val="19"/>
      </w:numPr>
      <w:tabs>
        <w:tab w:val="clear" w:pos="850"/>
      </w:tabs>
      <w:spacing w:before="120" w:after="120"/>
      <w:ind w:firstLine="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"/>
    <w:uiPriority w:val="99"/>
    <w:qFormat/>
    <w:rsid w:val="00C47295"/>
    <w:pPr>
      <w:numPr>
        <w:ilvl w:val="3"/>
        <w:numId w:val="19"/>
      </w:numPr>
      <w:tabs>
        <w:tab w:val="clear" w:pos="850"/>
      </w:tabs>
      <w:spacing w:before="120" w:after="120"/>
      <w:ind w:left="0" w:firstLine="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l"/>
    <w:uiPriority w:val="99"/>
    <w:qFormat/>
    <w:rsid w:val="00C47295"/>
    <w:pPr>
      <w:tabs>
        <w:tab w:val="num" w:pos="1267"/>
      </w:tabs>
      <w:spacing w:before="120" w:after="120"/>
      <w:ind w:left="1267" w:hanging="34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l"/>
    <w:uiPriority w:val="99"/>
    <w:qFormat/>
    <w:rsid w:val="00C47295"/>
    <w:pPr>
      <w:spacing w:before="120" w:after="120"/>
      <w:ind w:left="360" w:hanging="36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"/>
    <w:next w:val="Text1"/>
    <w:uiPriority w:val="99"/>
    <w:qFormat/>
    <w:rsid w:val="00C47295"/>
    <w:pPr>
      <w:spacing w:before="120" w:after="120"/>
      <w:ind w:left="1287" w:hanging="36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"/>
    <w:next w:val="Text1"/>
    <w:uiPriority w:val="99"/>
    <w:qFormat/>
    <w:rsid w:val="00C47295"/>
    <w:pPr>
      <w:numPr>
        <w:ilvl w:val="1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"/>
    <w:next w:val="Text1"/>
    <w:uiPriority w:val="99"/>
    <w:qFormat/>
    <w:rsid w:val="00C47295"/>
    <w:pPr>
      <w:numPr>
        <w:ilvl w:val="2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"/>
    <w:next w:val="Text1"/>
    <w:uiPriority w:val="99"/>
    <w:qFormat/>
    <w:rsid w:val="00C47295"/>
    <w:pPr>
      <w:numPr>
        <w:ilvl w:val="3"/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"/>
    <w:next w:val="Norml"/>
    <w:uiPriority w:val="99"/>
    <w:qFormat/>
    <w:rsid w:val="00C4729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l"/>
    <w:next w:val="Cmsor1"/>
    <w:uiPriority w:val="99"/>
    <w:qFormat/>
    <w:rsid w:val="00C4729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l"/>
    <w:next w:val="Norml"/>
    <w:uiPriority w:val="99"/>
    <w:qFormat/>
    <w:rsid w:val="00C47295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itrearticle">
    <w:name w:val="Titre article"/>
    <w:basedOn w:val="Norml"/>
    <w:next w:val="Norml"/>
    <w:uiPriority w:val="99"/>
    <w:qFormat/>
    <w:rsid w:val="00C47295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NormlWeb1">
    <w:name w:val="Normál (Web)1"/>
    <w:basedOn w:val="Norml"/>
    <w:uiPriority w:val="99"/>
    <w:qFormat/>
    <w:rsid w:val="00C47295"/>
    <w:pPr>
      <w:widowControl w:val="0"/>
      <w:suppressAutoHyphens/>
      <w:spacing w:before="100" w:after="100"/>
    </w:pPr>
    <w:rPr>
      <w:rFonts w:eastAsia="Calibri"/>
      <w:color w:val="000000"/>
      <w:kern w:val="2"/>
    </w:rPr>
  </w:style>
  <w:style w:type="paragraph" w:customStyle="1" w:styleId="Faxlfeje">
    <w:name w:val="Fax élőfeje"/>
    <w:basedOn w:val="Norml"/>
    <w:uiPriority w:val="99"/>
    <w:qFormat/>
    <w:rsid w:val="00C47295"/>
    <w:pPr>
      <w:spacing w:before="120" w:after="60"/>
      <w:jc w:val="both"/>
    </w:pPr>
    <w:rPr>
      <w:sz w:val="16"/>
      <w:szCs w:val="20"/>
      <w:lang w:eastAsia="en-US"/>
    </w:rPr>
  </w:style>
  <w:style w:type="paragraph" w:customStyle="1" w:styleId="Cmsor2mellklet">
    <w:name w:val="Címsor 2 melléklet"/>
    <w:basedOn w:val="Cmsor2"/>
    <w:uiPriority w:val="99"/>
    <w:qFormat/>
    <w:rsid w:val="00C47295"/>
    <w:pPr>
      <w:keepLines/>
      <w:numPr>
        <w:numId w:val="20"/>
      </w:numPr>
      <w:spacing w:before="360" w:after="240"/>
      <w:ind w:left="360"/>
      <w:jc w:val="center"/>
    </w:pPr>
    <w:rPr>
      <w:rFonts w:ascii="Times New Roman" w:hAnsi="Times New Roman"/>
      <w:i w:val="0"/>
      <w:iCs w:val="0"/>
      <w:sz w:val="32"/>
      <w:szCs w:val="26"/>
      <w:lang w:eastAsia="en-US"/>
    </w:rPr>
  </w:style>
  <w:style w:type="paragraph" w:customStyle="1" w:styleId="Cmsor2mellkletek">
    <w:name w:val="Címsor 2 mellékletek"/>
    <w:basedOn w:val="Cmsor2"/>
    <w:next w:val="Norml"/>
    <w:uiPriority w:val="99"/>
    <w:qFormat/>
    <w:rsid w:val="00C47295"/>
    <w:pPr>
      <w:keepLines/>
      <w:pageBreakBefore/>
      <w:spacing w:before="360" w:after="240"/>
      <w:ind w:left="360" w:hanging="360"/>
      <w:jc w:val="center"/>
    </w:pPr>
    <w:rPr>
      <w:rFonts w:ascii="Times New Roman" w:hAnsi="Times New Roman"/>
      <w:i w:val="0"/>
      <w:iCs w:val="0"/>
      <w:sz w:val="32"/>
      <w:szCs w:val="26"/>
      <w:lang w:eastAsia="en-US"/>
    </w:rPr>
  </w:style>
  <w:style w:type="paragraph" w:customStyle="1" w:styleId="BlockText1">
    <w:name w:val="Block Text1"/>
    <w:basedOn w:val="Norml"/>
    <w:uiPriority w:val="99"/>
    <w:qFormat/>
    <w:rsid w:val="00C47295"/>
    <w:pPr>
      <w:ind w:left="851" w:right="476"/>
      <w:jc w:val="both"/>
    </w:pPr>
    <w:rPr>
      <w:rFonts w:ascii="Arial" w:hAnsi="Arial"/>
      <w:noProof/>
      <w:szCs w:val="20"/>
    </w:rPr>
  </w:style>
  <w:style w:type="paragraph" w:customStyle="1" w:styleId="BodyTextIndent21">
    <w:name w:val="Body Text Indent 21"/>
    <w:basedOn w:val="Norml"/>
    <w:uiPriority w:val="99"/>
    <w:qFormat/>
    <w:rsid w:val="00C47295"/>
    <w:pPr>
      <w:spacing w:before="120"/>
      <w:ind w:firstLine="708"/>
      <w:jc w:val="both"/>
    </w:pPr>
    <w:rPr>
      <w:szCs w:val="20"/>
    </w:rPr>
  </w:style>
  <w:style w:type="paragraph" w:customStyle="1" w:styleId="BodyTextIndent31">
    <w:name w:val="Body Text Indent 31"/>
    <w:basedOn w:val="Norml"/>
    <w:uiPriority w:val="99"/>
    <w:qFormat/>
    <w:rsid w:val="00C47295"/>
    <w:pPr>
      <w:widowControl w:val="0"/>
      <w:tabs>
        <w:tab w:val="left" w:pos="1134"/>
      </w:tabs>
      <w:spacing w:before="40" w:after="40"/>
      <w:ind w:left="1134" w:hanging="425"/>
      <w:jc w:val="both"/>
    </w:pPr>
    <w:rPr>
      <w:szCs w:val="20"/>
    </w:rPr>
  </w:style>
  <w:style w:type="paragraph" w:customStyle="1" w:styleId="BodyText32">
    <w:name w:val="Body Text 32"/>
    <w:basedOn w:val="Norml"/>
    <w:uiPriority w:val="99"/>
    <w:qFormat/>
    <w:rsid w:val="00C47295"/>
    <w:pPr>
      <w:widowControl w:val="0"/>
      <w:spacing w:before="40" w:after="40"/>
    </w:pPr>
    <w:rPr>
      <w:szCs w:val="20"/>
    </w:rPr>
  </w:style>
  <w:style w:type="paragraph" w:customStyle="1" w:styleId="TurkA">
    <w:name w:val="TurkA"/>
    <w:basedOn w:val="Cmsor1"/>
    <w:autoRedefine/>
    <w:uiPriority w:val="99"/>
    <w:qFormat/>
    <w:rsid w:val="00C47295"/>
    <w:pPr>
      <w:keepNext w:val="0"/>
      <w:widowControl w:val="0"/>
      <w:numPr>
        <w:numId w:val="0"/>
      </w:numPr>
      <w:tabs>
        <w:tab w:val="num" w:pos="360"/>
      </w:tabs>
      <w:overflowPunct w:val="0"/>
      <w:autoSpaceDE w:val="0"/>
      <w:autoSpaceDN w:val="0"/>
      <w:adjustRightInd w:val="0"/>
      <w:spacing w:after="720"/>
      <w:ind w:left="1083" w:right="1281" w:hanging="181"/>
      <w:jc w:val="both"/>
    </w:pPr>
    <w:rPr>
      <w:rFonts w:ascii="Frutiger Linotype" w:hAnsi="Frutiger Linotype"/>
      <w:bCs w:val="0"/>
      <w:smallCaps/>
      <w:kern w:val="28"/>
      <w:lang w:val="en-US"/>
    </w:rPr>
  </w:style>
  <w:style w:type="paragraph" w:customStyle="1" w:styleId="msolistparagraph0">
    <w:name w:val="msolistparagraph"/>
    <w:basedOn w:val="Norml"/>
    <w:uiPriority w:val="99"/>
    <w:qFormat/>
    <w:rsid w:val="00C47295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Stlus10">
    <w:name w:val="Stílus 1"/>
    <w:basedOn w:val="Norml"/>
    <w:next w:val="Norml"/>
    <w:autoRedefine/>
    <w:uiPriority w:val="99"/>
    <w:qFormat/>
    <w:rsid w:val="00C47295"/>
    <w:pPr>
      <w:keepNext/>
      <w:spacing w:before="120" w:after="120"/>
      <w:jc w:val="both"/>
      <w:outlineLvl w:val="0"/>
    </w:pPr>
    <w:rPr>
      <w:b/>
      <w:smallCaps/>
      <w:sz w:val="26"/>
      <w:szCs w:val="26"/>
    </w:rPr>
  </w:style>
  <w:style w:type="paragraph" w:customStyle="1" w:styleId="Stlus20">
    <w:name w:val="Stílus 2"/>
    <w:basedOn w:val="Norml"/>
    <w:next w:val="Norml"/>
    <w:autoRedefine/>
    <w:uiPriority w:val="99"/>
    <w:qFormat/>
    <w:rsid w:val="00C47295"/>
    <w:pPr>
      <w:keepNext/>
      <w:spacing w:before="120" w:after="120"/>
      <w:jc w:val="both"/>
    </w:pPr>
    <w:rPr>
      <w:b/>
      <w:caps/>
      <w:sz w:val="26"/>
      <w:szCs w:val="26"/>
    </w:rPr>
  </w:style>
  <w:style w:type="paragraph" w:customStyle="1" w:styleId="Stlus3Char">
    <w:name w:val="Stílus 3 Char"/>
    <w:basedOn w:val="Norml"/>
    <w:next w:val="Norml"/>
    <w:autoRedefine/>
    <w:uiPriority w:val="99"/>
    <w:qFormat/>
    <w:rsid w:val="00C47295"/>
    <w:pPr>
      <w:keepNext/>
      <w:spacing w:before="120"/>
      <w:jc w:val="both"/>
    </w:pPr>
    <w:rPr>
      <w:b/>
      <w:sz w:val="26"/>
      <w:szCs w:val="26"/>
    </w:rPr>
  </w:style>
  <w:style w:type="paragraph" w:customStyle="1" w:styleId="Stlus13ptChar">
    <w:name w:val="Stílus 13 pt Char"/>
    <w:basedOn w:val="Norml"/>
    <w:next w:val="Norml"/>
    <w:uiPriority w:val="99"/>
    <w:qFormat/>
    <w:rsid w:val="00C47295"/>
    <w:pPr>
      <w:jc w:val="both"/>
    </w:pPr>
    <w:rPr>
      <w:sz w:val="26"/>
      <w:szCs w:val="26"/>
    </w:rPr>
  </w:style>
  <w:style w:type="paragraph" w:customStyle="1" w:styleId="Norml13">
    <w:name w:val="Normál13"/>
    <w:basedOn w:val="Norml"/>
    <w:autoRedefine/>
    <w:uiPriority w:val="99"/>
    <w:qFormat/>
    <w:rsid w:val="00C47295"/>
    <w:pPr>
      <w:overflowPunct w:val="0"/>
      <w:autoSpaceDE w:val="0"/>
      <w:autoSpaceDN w:val="0"/>
      <w:adjustRightInd w:val="0"/>
      <w:spacing w:before="40" w:after="40"/>
      <w:jc w:val="both"/>
    </w:pPr>
    <w:rPr>
      <w:sz w:val="26"/>
      <w:szCs w:val="26"/>
    </w:rPr>
  </w:style>
  <w:style w:type="paragraph" w:customStyle="1" w:styleId="Stlus3">
    <w:name w:val="Stílus3"/>
    <w:autoRedefine/>
    <w:uiPriority w:val="99"/>
    <w:qFormat/>
    <w:rsid w:val="00C47295"/>
    <w:pPr>
      <w:widowControl w:val="0"/>
      <w:tabs>
        <w:tab w:val="left" w:pos="284"/>
      </w:tabs>
      <w:spacing w:before="40" w:after="120" w:line="240" w:lineRule="auto"/>
      <w:jc w:val="center"/>
    </w:pPr>
    <w:rPr>
      <w:rFonts w:ascii="Frutiger Linotype" w:eastAsia="Times New Roman" w:hAnsi="Frutiger Linotype" w:cs="Times New Roman"/>
      <w:b/>
      <w:bCs/>
      <w:lang w:eastAsia="hu-HU"/>
    </w:rPr>
  </w:style>
  <w:style w:type="paragraph" w:customStyle="1" w:styleId="documentmap">
    <w:name w:val="documentmap"/>
    <w:basedOn w:val="Norml"/>
    <w:uiPriority w:val="99"/>
    <w:qFormat/>
    <w:rsid w:val="00C4729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list1">
    <w:name w:val="bodylist1"/>
    <w:basedOn w:val="Norml"/>
    <w:uiPriority w:val="99"/>
    <w:qFormat/>
    <w:rsid w:val="00C47295"/>
    <w:pPr>
      <w:spacing w:before="40" w:after="40"/>
      <w:ind w:left="360" w:hanging="360"/>
      <w:jc w:val="both"/>
    </w:pPr>
  </w:style>
  <w:style w:type="paragraph" w:customStyle="1" w:styleId="erdekes">
    <w:name w:val="erdekes"/>
    <w:basedOn w:val="Norml"/>
    <w:uiPriority w:val="99"/>
    <w:qFormat/>
    <w:rsid w:val="00C47295"/>
    <w:pPr>
      <w:spacing w:before="120" w:after="120"/>
      <w:ind w:firstLine="709"/>
      <w:jc w:val="both"/>
    </w:pPr>
  </w:style>
  <w:style w:type="paragraph" w:customStyle="1" w:styleId="fontos">
    <w:name w:val="fontos"/>
    <w:basedOn w:val="Norml"/>
    <w:uiPriority w:val="99"/>
    <w:qFormat/>
    <w:rsid w:val="00C47295"/>
    <w:pPr>
      <w:ind w:left="357" w:hanging="357"/>
      <w:jc w:val="both"/>
    </w:pPr>
    <w:rPr>
      <w:b/>
      <w:bCs/>
    </w:rPr>
  </w:style>
  <w:style w:type="paragraph" w:customStyle="1" w:styleId="fejezetcim">
    <w:name w:val="fejezetcim"/>
    <w:basedOn w:val="Norml"/>
    <w:uiPriority w:val="99"/>
    <w:qFormat/>
    <w:rsid w:val="00C47295"/>
    <w:pPr>
      <w:spacing w:before="120" w:after="240"/>
      <w:jc w:val="both"/>
    </w:pPr>
    <w:rPr>
      <w:b/>
      <w:bCs/>
    </w:rPr>
  </w:style>
  <w:style w:type="paragraph" w:customStyle="1" w:styleId="mgj">
    <w:name w:val="mgj"/>
    <w:basedOn w:val="Norml"/>
    <w:uiPriority w:val="99"/>
    <w:qFormat/>
    <w:rsid w:val="00C47295"/>
    <w:pPr>
      <w:ind w:left="717" w:hanging="357"/>
      <w:jc w:val="both"/>
    </w:pPr>
    <w:rPr>
      <w:sz w:val="20"/>
      <w:szCs w:val="20"/>
    </w:rPr>
  </w:style>
  <w:style w:type="paragraph" w:customStyle="1" w:styleId="bodytext20">
    <w:name w:val="bodytext20"/>
    <w:basedOn w:val="Norml"/>
    <w:uiPriority w:val="99"/>
    <w:qFormat/>
    <w:rsid w:val="00C47295"/>
    <w:pPr>
      <w:jc w:val="both"/>
    </w:pPr>
    <w:rPr>
      <w:rFonts w:ascii="Arial" w:hAnsi="Arial" w:cs="Arial"/>
      <w:sz w:val="20"/>
      <w:szCs w:val="20"/>
    </w:rPr>
  </w:style>
  <w:style w:type="paragraph" w:customStyle="1" w:styleId="p">
    <w:name w:val="p"/>
    <w:basedOn w:val="Norml"/>
    <w:uiPriority w:val="99"/>
    <w:qFormat/>
    <w:rsid w:val="00C47295"/>
    <w:pPr>
      <w:ind w:left="567"/>
      <w:jc w:val="both"/>
    </w:pPr>
    <w:rPr>
      <w:rFonts w:ascii="FuturaT" w:hAnsi="FuturaT"/>
      <w:sz w:val="22"/>
      <w:szCs w:val="22"/>
    </w:rPr>
  </w:style>
  <w:style w:type="paragraph" w:customStyle="1" w:styleId="texta">
    <w:name w:val="texta"/>
    <w:basedOn w:val="Norml"/>
    <w:uiPriority w:val="99"/>
    <w:qFormat/>
    <w:rsid w:val="00C47295"/>
    <w:pPr>
      <w:spacing w:before="40" w:after="40"/>
      <w:ind w:left="360" w:hanging="360"/>
      <w:jc w:val="both"/>
    </w:pPr>
  </w:style>
  <w:style w:type="paragraph" w:customStyle="1" w:styleId="bodytext210">
    <w:name w:val="bodytext21"/>
    <w:basedOn w:val="Norml"/>
    <w:uiPriority w:val="99"/>
    <w:qFormat/>
    <w:rsid w:val="00C47295"/>
    <w:pPr>
      <w:ind w:left="435"/>
      <w:jc w:val="both"/>
    </w:pPr>
  </w:style>
  <w:style w:type="paragraph" w:customStyle="1" w:styleId="bodytextindent3">
    <w:name w:val="bodytextindent3"/>
    <w:basedOn w:val="Norml"/>
    <w:uiPriority w:val="99"/>
    <w:qFormat/>
    <w:rsid w:val="00C47295"/>
    <w:pPr>
      <w:ind w:left="435"/>
      <w:jc w:val="both"/>
    </w:pPr>
    <w:rPr>
      <w:rFonts w:ascii="Courier" w:hAnsi="Courier"/>
    </w:rPr>
  </w:style>
  <w:style w:type="paragraph" w:customStyle="1" w:styleId="blocktext">
    <w:name w:val="blocktext"/>
    <w:basedOn w:val="Norml"/>
    <w:uiPriority w:val="99"/>
    <w:qFormat/>
    <w:rsid w:val="00C47295"/>
    <w:pPr>
      <w:ind w:left="851" w:right="476"/>
      <w:jc w:val="both"/>
    </w:pPr>
    <w:rPr>
      <w:rFonts w:ascii="Arial" w:hAnsi="Arial" w:cs="Arial"/>
    </w:rPr>
  </w:style>
  <w:style w:type="paragraph" w:customStyle="1" w:styleId="szoveg">
    <w:name w:val="szoveg"/>
    <w:basedOn w:val="Norml"/>
    <w:uiPriority w:val="99"/>
    <w:qFormat/>
    <w:rsid w:val="00C47295"/>
    <w:pPr>
      <w:spacing w:after="120"/>
      <w:jc w:val="both"/>
    </w:pPr>
  </w:style>
  <w:style w:type="paragraph" w:customStyle="1" w:styleId="lista">
    <w:name w:val="lista"/>
    <w:basedOn w:val="Norml"/>
    <w:uiPriority w:val="99"/>
    <w:qFormat/>
    <w:rsid w:val="00C47295"/>
    <w:pPr>
      <w:spacing w:after="120"/>
      <w:ind w:left="568" w:hanging="284"/>
      <w:jc w:val="both"/>
    </w:pPr>
  </w:style>
  <w:style w:type="paragraph" w:customStyle="1" w:styleId="listatermek">
    <w:name w:val="listatermek"/>
    <w:basedOn w:val="Norml"/>
    <w:uiPriority w:val="99"/>
    <w:qFormat/>
    <w:rsid w:val="00C47295"/>
    <w:pPr>
      <w:ind w:left="1080" w:hanging="360"/>
    </w:pPr>
    <w:rPr>
      <w:i/>
      <w:iCs/>
    </w:rPr>
  </w:style>
  <w:style w:type="paragraph" w:customStyle="1" w:styleId="bodytextindent20">
    <w:name w:val="bodytextindent20"/>
    <w:basedOn w:val="Norml"/>
    <w:uiPriority w:val="99"/>
    <w:qFormat/>
    <w:rsid w:val="00C47295"/>
    <w:pPr>
      <w:ind w:left="426" w:hanging="426"/>
      <w:jc w:val="both"/>
    </w:pPr>
    <w:rPr>
      <w:rFonts w:ascii="Courier" w:hAnsi="Courier"/>
      <w:b/>
      <w:bCs/>
    </w:rPr>
  </w:style>
  <w:style w:type="paragraph" w:customStyle="1" w:styleId="bodytextindent30">
    <w:name w:val="bodytextindent30"/>
    <w:basedOn w:val="Norml"/>
    <w:uiPriority w:val="99"/>
    <w:qFormat/>
    <w:rsid w:val="00C47295"/>
    <w:pPr>
      <w:ind w:left="426"/>
    </w:pPr>
  </w:style>
  <w:style w:type="paragraph" w:customStyle="1" w:styleId="intendbullett">
    <w:name w:val="intendbullett"/>
    <w:basedOn w:val="Norml"/>
    <w:uiPriority w:val="99"/>
    <w:qFormat/>
    <w:rsid w:val="00C47295"/>
    <w:pPr>
      <w:spacing w:before="120" w:after="60"/>
      <w:ind w:left="360" w:hanging="360"/>
      <w:jc w:val="both"/>
    </w:pPr>
  </w:style>
  <w:style w:type="paragraph" w:customStyle="1" w:styleId="stlus11">
    <w:name w:val="stlus1"/>
    <w:basedOn w:val="Norml"/>
    <w:uiPriority w:val="99"/>
    <w:qFormat/>
    <w:rsid w:val="00C47295"/>
    <w:pPr>
      <w:jc w:val="both"/>
    </w:pPr>
  </w:style>
  <w:style w:type="paragraph" w:customStyle="1" w:styleId="norml10">
    <w:name w:val="norml1"/>
    <w:basedOn w:val="Norml"/>
    <w:uiPriority w:val="99"/>
    <w:qFormat/>
    <w:rsid w:val="00C47295"/>
    <w:pPr>
      <w:spacing w:before="40" w:after="40"/>
      <w:jc w:val="both"/>
    </w:pPr>
  </w:style>
  <w:style w:type="paragraph" w:customStyle="1" w:styleId="definitionterm0">
    <w:name w:val="definitionterm"/>
    <w:basedOn w:val="Norml"/>
    <w:uiPriority w:val="99"/>
    <w:qFormat/>
    <w:rsid w:val="00C47295"/>
    <w:pPr>
      <w:jc w:val="both"/>
    </w:pPr>
  </w:style>
  <w:style w:type="paragraph" w:customStyle="1" w:styleId="bodytext3">
    <w:name w:val="bodytext3"/>
    <w:basedOn w:val="Norml"/>
    <w:uiPriority w:val="99"/>
    <w:qFormat/>
    <w:rsid w:val="00C47295"/>
    <w:pPr>
      <w:jc w:val="center"/>
    </w:pPr>
    <w:rPr>
      <w:b/>
      <w:bCs/>
      <w:sz w:val="28"/>
      <w:szCs w:val="28"/>
    </w:rPr>
  </w:style>
  <w:style w:type="paragraph" w:customStyle="1" w:styleId="tompa">
    <w:name w:val="tompa"/>
    <w:basedOn w:val="Norml"/>
    <w:uiPriority w:val="99"/>
    <w:qFormat/>
    <w:rsid w:val="00C47295"/>
    <w:pPr>
      <w:spacing w:line="440" w:lineRule="atLeast"/>
    </w:pPr>
    <w:rPr>
      <w:rFonts w:ascii="Courier" w:hAnsi="Courier"/>
    </w:rPr>
  </w:style>
  <w:style w:type="paragraph" w:customStyle="1" w:styleId="3fels-kieng">
    <w:name w:val="3fels-kieng"/>
    <w:basedOn w:val="Norml"/>
    <w:uiPriority w:val="99"/>
    <w:qFormat/>
    <w:rsid w:val="00C47295"/>
    <w:pPr>
      <w:jc w:val="both"/>
    </w:pPr>
  </w:style>
  <w:style w:type="paragraph" w:customStyle="1" w:styleId="cm1">
    <w:name w:val="cm"/>
    <w:basedOn w:val="Norml"/>
    <w:uiPriority w:val="99"/>
    <w:qFormat/>
    <w:rsid w:val="00C47295"/>
    <w:pPr>
      <w:spacing w:line="360" w:lineRule="auto"/>
      <w:jc w:val="center"/>
    </w:pPr>
    <w:rPr>
      <w:rFonts w:ascii="Hun Swiss" w:hAnsi="Hun Swiss"/>
      <w:b/>
      <w:bCs/>
      <w:sz w:val="28"/>
      <w:szCs w:val="28"/>
    </w:rPr>
  </w:style>
  <w:style w:type="paragraph" w:customStyle="1" w:styleId="szov">
    <w:name w:val="szov"/>
    <w:basedOn w:val="Norml"/>
    <w:uiPriority w:val="99"/>
    <w:qFormat/>
    <w:rsid w:val="00C47295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customStyle="1" w:styleId="cmsor114pt">
    <w:name w:val="cmsor114pt"/>
    <w:basedOn w:val="Norml"/>
    <w:uiPriority w:val="99"/>
    <w:qFormat/>
    <w:rsid w:val="00C47295"/>
    <w:pPr>
      <w:keepNext/>
      <w:jc w:val="center"/>
    </w:pPr>
    <w:rPr>
      <w:sz w:val="28"/>
      <w:szCs w:val="28"/>
      <w:u w:val="single"/>
    </w:rPr>
  </w:style>
  <w:style w:type="paragraph" w:customStyle="1" w:styleId="Cmsor">
    <w:name w:val="Címsor"/>
    <w:basedOn w:val="Norml"/>
    <w:next w:val="Szvegtrzs"/>
    <w:uiPriority w:val="99"/>
    <w:qFormat/>
    <w:rsid w:val="00C47295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Trgymutat">
    <w:name w:val="Tárgymutató"/>
    <w:basedOn w:val="Norml"/>
    <w:uiPriority w:val="99"/>
    <w:qFormat/>
    <w:rsid w:val="00C47295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customStyle="1" w:styleId="Kpalrs2">
    <w:name w:val="Képaláírás2"/>
    <w:basedOn w:val="Norml"/>
    <w:uiPriority w:val="99"/>
    <w:qFormat/>
    <w:rsid w:val="00C4729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Kpalrs1">
    <w:name w:val="Képaláírás1"/>
    <w:basedOn w:val="Norml"/>
    <w:uiPriority w:val="99"/>
    <w:qFormat/>
    <w:rsid w:val="00C4729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Tblzattartalom">
    <w:name w:val="Táblázattartalom"/>
    <w:basedOn w:val="Norml"/>
    <w:uiPriority w:val="99"/>
    <w:qFormat/>
    <w:rsid w:val="00C47295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blzatfejlc">
    <w:name w:val="Táblázatfejléc"/>
    <w:basedOn w:val="Tblzattartalom"/>
    <w:uiPriority w:val="99"/>
    <w:qFormat/>
    <w:rsid w:val="00C47295"/>
    <w:pPr>
      <w:jc w:val="center"/>
    </w:pPr>
    <w:rPr>
      <w:b/>
      <w:bCs/>
    </w:rPr>
  </w:style>
  <w:style w:type="paragraph" w:customStyle="1" w:styleId="Kerettartalom">
    <w:name w:val="Kerettartalom"/>
    <w:basedOn w:val="Szvegtrzs"/>
    <w:uiPriority w:val="99"/>
    <w:qFormat/>
    <w:rsid w:val="00C47295"/>
    <w:pPr>
      <w:suppressAutoHyphens/>
      <w:spacing w:before="0" w:line="276" w:lineRule="auto"/>
      <w:jc w:val="left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estern">
    <w:name w:val="western"/>
    <w:basedOn w:val="Norml"/>
    <w:uiPriority w:val="99"/>
    <w:qFormat/>
    <w:rsid w:val="00C47295"/>
    <w:pPr>
      <w:spacing w:before="280" w:after="119" w:line="276" w:lineRule="auto"/>
    </w:pPr>
    <w:rPr>
      <w:rFonts w:ascii="Calibri" w:hAnsi="Calibri"/>
      <w:color w:val="000000"/>
      <w:sz w:val="22"/>
      <w:szCs w:val="22"/>
      <w:lang w:eastAsia="zh-CN"/>
    </w:rPr>
  </w:style>
  <w:style w:type="paragraph" w:customStyle="1" w:styleId="Szvegtrzsbehzssal22">
    <w:name w:val="Szövegtörzs behúzással 22"/>
    <w:basedOn w:val="Norml"/>
    <w:uiPriority w:val="99"/>
    <w:qFormat/>
    <w:rsid w:val="00C47295"/>
    <w:pPr>
      <w:widowControl w:val="0"/>
      <w:ind w:left="567"/>
      <w:jc w:val="both"/>
    </w:pPr>
    <w:rPr>
      <w:rFonts w:ascii="Frutiger Linotype" w:hAnsi="Frutiger Linotype"/>
      <w:sz w:val="20"/>
      <w:szCs w:val="20"/>
    </w:rPr>
  </w:style>
  <w:style w:type="paragraph" w:customStyle="1" w:styleId="NoSpacing1">
    <w:name w:val="No Spacing1"/>
    <w:uiPriority w:val="99"/>
    <w:qFormat/>
    <w:rsid w:val="00C472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xxnembold">
    <w:name w:val="x.x nem bold"/>
    <w:basedOn w:val="Norml"/>
    <w:uiPriority w:val="99"/>
    <w:qFormat/>
    <w:rsid w:val="00C47295"/>
    <w:pPr>
      <w:tabs>
        <w:tab w:val="right" w:pos="8789"/>
      </w:tabs>
      <w:overflowPunct w:val="0"/>
      <w:autoSpaceDE w:val="0"/>
      <w:autoSpaceDN w:val="0"/>
      <w:adjustRightInd w:val="0"/>
    </w:pPr>
    <w:rPr>
      <w:szCs w:val="20"/>
    </w:rPr>
  </w:style>
  <w:style w:type="paragraph" w:customStyle="1" w:styleId="xl24">
    <w:name w:val="xl24"/>
    <w:basedOn w:val="Norml"/>
    <w:uiPriority w:val="99"/>
    <w:qFormat/>
    <w:rsid w:val="00C47295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xl26">
    <w:name w:val="xl26"/>
    <w:basedOn w:val="Norml"/>
    <w:uiPriority w:val="99"/>
    <w:qFormat/>
    <w:rsid w:val="00C47295"/>
    <w:pPr>
      <w:pBdr>
        <w:left w:val="single" w:sz="4" w:space="0" w:color="auto"/>
        <w:bottom w:val="double" w:sz="6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27">
    <w:name w:val="xl27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xl28">
    <w:name w:val="xl28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9">
    <w:name w:val="xl29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2"/>
      <w:szCs w:val="22"/>
    </w:rPr>
  </w:style>
  <w:style w:type="paragraph" w:customStyle="1" w:styleId="xl30">
    <w:name w:val="xl30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1">
    <w:name w:val="xl31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2">
    <w:name w:val="xl32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3">
    <w:name w:val="xl33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4">
    <w:name w:val="xl34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2"/>
      <w:szCs w:val="22"/>
    </w:rPr>
  </w:style>
  <w:style w:type="paragraph" w:customStyle="1" w:styleId="xl35">
    <w:name w:val="xl35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7">
    <w:name w:val="xl37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2"/>
      <w:szCs w:val="22"/>
    </w:rPr>
  </w:style>
  <w:style w:type="paragraph" w:customStyle="1" w:styleId="xl38">
    <w:name w:val="xl38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40">
    <w:name w:val="xl40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2"/>
      <w:szCs w:val="22"/>
    </w:rPr>
  </w:style>
  <w:style w:type="paragraph" w:customStyle="1" w:styleId="xl41">
    <w:name w:val="xl41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2"/>
      <w:szCs w:val="22"/>
    </w:rPr>
  </w:style>
  <w:style w:type="paragraph" w:customStyle="1" w:styleId="xl42">
    <w:name w:val="xl42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2"/>
      <w:szCs w:val="22"/>
    </w:rPr>
  </w:style>
  <w:style w:type="paragraph" w:customStyle="1" w:styleId="xl43">
    <w:name w:val="xl43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xl44">
    <w:name w:val="xl44"/>
    <w:basedOn w:val="Norml"/>
    <w:uiPriority w:val="99"/>
    <w:qFormat/>
    <w:rsid w:val="00C47295"/>
    <w:pPr>
      <w:pBdr>
        <w:left w:val="single" w:sz="4" w:space="0" w:color="auto"/>
        <w:bottom w:val="double" w:sz="6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xl45">
    <w:name w:val="xl45"/>
    <w:basedOn w:val="Norml"/>
    <w:uiPriority w:val="99"/>
    <w:qFormat/>
    <w:rsid w:val="00C47295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46">
    <w:name w:val="xl46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xl47">
    <w:name w:val="xl47"/>
    <w:basedOn w:val="Norml"/>
    <w:uiPriority w:val="99"/>
    <w:qFormat/>
    <w:rsid w:val="00C47295"/>
    <w:pPr>
      <w:pBdr>
        <w:left w:val="single" w:sz="4" w:space="0" w:color="auto"/>
        <w:bottom w:val="double" w:sz="6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b/>
      <w:bCs/>
    </w:rPr>
  </w:style>
  <w:style w:type="paragraph" w:customStyle="1" w:styleId="cmChar0">
    <w:name w:val="cím Char"/>
    <w:basedOn w:val="Norml"/>
    <w:next w:val="Norml"/>
    <w:uiPriority w:val="99"/>
    <w:qFormat/>
    <w:rsid w:val="00C47295"/>
    <w:pPr>
      <w:overflowPunct w:val="0"/>
      <w:autoSpaceDE w:val="0"/>
      <w:autoSpaceDN w:val="0"/>
      <w:adjustRightInd w:val="0"/>
      <w:spacing w:line="360" w:lineRule="auto"/>
      <w:jc w:val="center"/>
    </w:pPr>
    <w:rPr>
      <w:rFonts w:ascii="Hun Swiss" w:hAnsi="Hun Swiss" w:cs="Hun Swiss"/>
      <w:b/>
      <w:bCs/>
      <w:sz w:val="28"/>
      <w:szCs w:val="28"/>
    </w:rPr>
  </w:style>
  <w:style w:type="paragraph" w:customStyle="1" w:styleId="DefinitionList">
    <w:name w:val="Definition List"/>
    <w:basedOn w:val="Norml"/>
    <w:next w:val="Norml"/>
    <w:uiPriority w:val="99"/>
    <w:qFormat/>
    <w:rsid w:val="00C47295"/>
    <w:pPr>
      <w:ind w:left="360"/>
      <w:jc w:val="both"/>
    </w:pPr>
  </w:style>
  <w:style w:type="paragraph" w:customStyle="1" w:styleId="rub20">
    <w:name w:val="rub2"/>
    <w:basedOn w:val="Norml"/>
    <w:uiPriority w:val="99"/>
    <w:qFormat/>
    <w:rsid w:val="00C47295"/>
    <w:pPr>
      <w:ind w:right="-596"/>
    </w:pPr>
    <w:rPr>
      <w:smallCaps/>
      <w:sz w:val="20"/>
      <w:szCs w:val="20"/>
    </w:rPr>
  </w:style>
  <w:style w:type="paragraph" w:customStyle="1" w:styleId="Preformatted">
    <w:name w:val="Preformatted"/>
    <w:basedOn w:val="Norml"/>
    <w:uiPriority w:val="99"/>
    <w:qFormat/>
    <w:rsid w:val="00C4729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Cmsor2TimesNewRon">
    <w:name w:val="Címsor 2 + Times New Ron"/>
    <w:basedOn w:val="Cmsor2"/>
    <w:uiPriority w:val="99"/>
    <w:qFormat/>
    <w:rsid w:val="00C47295"/>
    <w:pPr>
      <w:pageBreakBefore/>
      <w:overflowPunct w:val="0"/>
      <w:autoSpaceDE w:val="0"/>
      <w:autoSpaceDN w:val="0"/>
      <w:adjustRightInd w:val="0"/>
      <w:jc w:val="right"/>
    </w:pPr>
    <w:rPr>
      <w:rFonts w:ascii="Times New Roman" w:hAnsi="Times New Roman"/>
      <w:b w:val="0"/>
      <w:bCs w:val="0"/>
      <w:i w:val="0"/>
      <w:iCs w:val="0"/>
    </w:rPr>
  </w:style>
  <w:style w:type="paragraph" w:customStyle="1" w:styleId="StlusCmsor2FrutigerLinotype10ptKzprezrtBal0cm">
    <w:name w:val="Stílus Címsor 2 + Frutiger Linotype 10 pt Középre zárt Bal:  0 cm..."/>
    <w:basedOn w:val="Cmsor2"/>
    <w:uiPriority w:val="99"/>
    <w:qFormat/>
    <w:rsid w:val="00C47295"/>
    <w:pPr>
      <w:keepNext w:val="0"/>
      <w:pageBreakBefore/>
      <w:widowControl w:val="0"/>
      <w:autoSpaceDE w:val="0"/>
      <w:autoSpaceDN w:val="0"/>
      <w:spacing w:before="0" w:after="240"/>
      <w:jc w:val="center"/>
    </w:pPr>
    <w:rPr>
      <w:rFonts w:ascii="Frutiger Linotype" w:hAnsi="Frutiger Linotype" w:cs="Frutiger Linotype"/>
      <w:i w:val="0"/>
      <w:iCs w:val="0"/>
      <w:caps/>
    </w:rPr>
  </w:style>
  <w:style w:type="paragraph" w:customStyle="1" w:styleId="StlusStlusCmsor2FrutigerLinotype10ptKzprezrtBal">
    <w:name w:val="Stílus Stílus Címsor 2 + Frutiger Linotype 10 pt Középre zárt Bal:  ..."/>
    <w:basedOn w:val="StlusCmsor2FrutigerLinotype10ptKzprezrtBal0cm"/>
    <w:uiPriority w:val="99"/>
    <w:qFormat/>
    <w:rsid w:val="00C47295"/>
    <w:pPr>
      <w:spacing w:before="240" w:after="0"/>
      <w:jc w:val="both"/>
    </w:pPr>
    <w:rPr>
      <w:sz w:val="24"/>
      <w:szCs w:val="24"/>
    </w:rPr>
  </w:style>
  <w:style w:type="paragraph" w:customStyle="1" w:styleId="StlusFrutigerLinotype10ptKiskapitlisEltte6ptUtna">
    <w:name w:val="Stílus Frutiger Linotype 10 pt Kiskapitális Előtte:  6 pt Utána:..."/>
    <w:basedOn w:val="Norml"/>
    <w:uiPriority w:val="99"/>
    <w:qFormat/>
    <w:rsid w:val="00C47295"/>
    <w:pPr>
      <w:widowControl w:val="0"/>
      <w:autoSpaceDE w:val="0"/>
      <w:autoSpaceDN w:val="0"/>
      <w:spacing w:before="120" w:after="120"/>
      <w:jc w:val="both"/>
      <w:outlineLvl w:val="2"/>
    </w:pPr>
    <w:rPr>
      <w:rFonts w:ascii="Frutiger Linotype" w:hAnsi="Frutiger Linotype" w:cs="Frutiger Linotype"/>
      <w:smallCaps/>
      <w:sz w:val="20"/>
      <w:szCs w:val="20"/>
    </w:rPr>
  </w:style>
  <w:style w:type="paragraph" w:customStyle="1" w:styleId="StlusCmsor2FrutigerLinotype10ptKzprezrtSorkz1">
    <w:name w:val="Stílus Címsor 2 + Frutiger Linotype 10 pt Középre zárt Sorköz:  1..."/>
    <w:basedOn w:val="Cmsor2"/>
    <w:autoRedefine/>
    <w:uiPriority w:val="99"/>
    <w:qFormat/>
    <w:rsid w:val="00C47295"/>
    <w:pPr>
      <w:keepNext w:val="0"/>
      <w:pageBreakBefore/>
      <w:widowControl w:val="0"/>
      <w:tabs>
        <w:tab w:val="num" w:pos="360"/>
      </w:tabs>
      <w:autoSpaceDE w:val="0"/>
      <w:autoSpaceDN w:val="0"/>
      <w:spacing w:after="120"/>
      <w:ind w:left="360" w:hanging="360"/>
    </w:pPr>
    <w:rPr>
      <w:rFonts w:ascii="Times New Roman" w:hAnsi="Times New Roman"/>
      <w:i w:val="0"/>
      <w:iCs w:val="0"/>
      <w:sz w:val="24"/>
      <w:szCs w:val="24"/>
    </w:rPr>
  </w:style>
  <w:style w:type="paragraph" w:customStyle="1" w:styleId="StlusStlus3Eltte6ptUtna6pt">
    <w:name w:val="Stílus Stílus3 + Előtte:  6 pt Utána:  6 pt"/>
    <w:basedOn w:val="Norml"/>
    <w:uiPriority w:val="99"/>
    <w:qFormat/>
    <w:rsid w:val="00C47295"/>
    <w:pPr>
      <w:widowControl w:val="0"/>
      <w:tabs>
        <w:tab w:val="num" w:pos="576"/>
      </w:tabs>
      <w:autoSpaceDE w:val="0"/>
      <w:autoSpaceDN w:val="0"/>
      <w:spacing w:before="360" w:after="240"/>
      <w:ind w:left="576" w:hanging="576"/>
      <w:jc w:val="both"/>
      <w:outlineLvl w:val="1"/>
    </w:pPr>
    <w:rPr>
      <w:rFonts w:ascii="Frutiger Linotype" w:hAnsi="Frutiger Linotype" w:cs="Frutiger Linotype"/>
      <w:b/>
      <w:bCs/>
      <w:sz w:val="20"/>
      <w:szCs w:val="20"/>
    </w:rPr>
  </w:style>
  <w:style w:type="paragraph" w:customStyle="1" w:styleId="Stlus4">
    <w:name w:val="Stílus4"/>
    <w:basedOn w:val="Stlus3"/>
    <w:uiPriority w:val="99"/>
    <w:qFormat/>
    <w:rsid w:val="00C47295"/>
    <w:pPr>
      <w:widowControl/>
      <w:tabs>
        <w:tab w:val="clear" w:pos="284"/>
        <w:tab w:val="num" w:pos="720"/>
      </w:tabs>
      <w:autoSpaceDE w:val="0"/>
      <w:autoSpaceDN w:val="0"/>
      <w:spacing w:before="120"/>
      <w:ind w:left="720" w:hanging="720"/>
      <w:jc w:val="both"/>
      <w:outlineLvl w:val="2"/>
    </w:pPr>
    <w:rPr>
      <w:rFonts w:cs="Frutiger Linotype"/>
      <w:b w:val="0"/>
      <w:bCs w:val="0"/>
      <w:sz w:val="20"/>
      <w:szCs w:val="20"/>
    </w:rPr>
  </w:style>
  <w:style w:type="paragraph" w:customStyle="1" w:styleId="Stlus5">
    <w:name w:val="Stílus5"/>
    <w:basedOn w:val="Norml"/>
    <w:uiPriority w:val="99"/>
    <w:qFormat/>
    <w:rsid w:val="00C47295"/>
    <w:pPr>
      <w:tabs>
        <w:tab w:val="num" w:pos="576"/>
      </w:tabs>
      <w:autoSpaceDE w:val="0"/>
      <w:autoSpaceDN w:val="0"/>
      <w:spacing w:before="360" w:after="240"/>
      <w:ind w:left="578" w:hanging="578"/>
      <w:jc w:val="both"/>
      <w:outlineLvl w:val="1"/>
    </w:pPr>
    <w:rPr>
      <w:rFonts w:ascii="Frutiger Linotype" w:hAnsi="Frutiger Linotype" w:cs="Frutiger Linotype"/>
      <w:b/>
      <w:bCs/>
      <w:sz w:val="20"/>
      <w:szCs w:val="20"/>
    </w:rPr>
  </w:style>
  <w:style w:type="paragraph" w:customStyle="1" w:styleId="Stlus6">
    <w:name w:val="Stílus6"/>
    <w:basedOn w:val="Norml"/>
    <w:uiPriority w:val="99"/>
    <w:qFormat/>
    <w:rsid w:val="00C47295"/>
    <w:pPr>
      <w:tabs>
        <w:tab w:val="num" w:pos="720"/>
      </w:tabs>
      <w:autoSpaceDE w:val="0"/>
      <w:autoSpaceDN w:val="0"/>
      <w:spacing w:before="120" w:after="120"/>
      <w:ind w:left="720" w:hanging="720"/>
      <w:jc w:val="both"/>
      <w:outlineLvl w:val="2"/>
    </w:pPr>
    <w:rPr>
      <w:rFonts w:ascii="Frutiger Linotype" w:hAnsi="Frutiger Linotype" w:cs="Frutiger Linotype"/>
      <w:sz w:val="20"/>
      <w:szCs w:val="20"/>
    </w:rPr>
  </w:style>
  <w:style w:type="paragraph" w:customStyle="1" w:styleId="StlusStlus3Kzprezrt">
    <w:name w:val="Stílus Stílus3 + Középre zárt"/>
    <w:basedOn w:val="Stlus3"/>
    <w:uiPriority w:val="99"/>
    <w:qFormat/>
    <w:rsid w:val="00C47295"/>
    <w:pPr>
      <w:widowControl/>
      <w:tabs>
        <w:tab w:val="clear" w:pos="284"/>
        <w:tab w:val="num" w:pos="576"/>
      </w:tabs>
      <w:autoSpaceDE w:val="0"/>
      <w:autoSpaceDN w:val="0"/>
      <w:spacing w:before="240" w:after="600"/>
      <w:ind w:left="576" w:hanging="576"/>
      <w:outlineLvl w:val="1"/>
    </w:pPr>
    <w:rPr>
      <w:rFonts w:cs="Frutiger Linotype"/>
      <w:sz w:val="28"/>
      <w:szCs w:val="28"/>
    </w:rPr>
  </w:style>
  <w:style w:type="paragraph" w:customStyle="1" w:styleId="KSzF10">
    <w:name w:val="KSzF1"/>
    <w:basedOn w:val="Cmsor1"/>
    <w:autoRedefine/>
    <w:uiPriority w:val="99"/>
    <w:qFormat/>
    <w:rsid w:val="00C47295"/>
    <w:pPr>
      <w:keepNext w:val="0"/>
      <w:pageBreakBefore/>
      <w:widowControl w:val="0"/>
      <w:tabs>
        <w:tab w:val="num" w:pos="432"/>
      </w:tabs>
      <w:autoSpaceDE w:val="0"/>
      <w:autoSpaceDN w:val="0"/>
      <w:spacing w:before="360" w:after="720"/>
      <w:ind w:left="432" w:hanging="432"/>
      <w:jc w:val="center"/>
    </w:pPr>
    <w:rPr>
      <w:rFonts w:ascii="Frutiger Linotype" w:hAnsi="Frutiger Linotype" w:cs="Frutiger Linotype"/>
      <w:smallCaps/>
      <w:kern w:val="28"/>
    </w:rPr>
  </w:style>
  <w:style w:type="paragraph" w:customStyle="1" w:styleId="Stlus8">
    <w:name w:val="Stílus8"/>
    <w:basedOn w:val="StlusCmsor2FrutigerLinotype10ptKzprezrtSorkz1"/>
    <w:next w:val="Norml"/>
    <w:uiPriority w:val="99"/>
    <w:qFormat/>
    <w:rsid w:val="00C47295"/>
    <w:pPr>
      <w:tabs>
        <w:tab w:val="clear" w:pos="360"/>
        <w:tab w:val="num" w:pos="1559"/>
      </w:tabs>
      <w:spacing w:before="120"/>
      <w:ind w:left="0" w:firstLine="0"/>
    </w:pPr>
    <w:rPr>
      <w:caps/>
    </w:rPr>
  </w:style>
  <w:style w:type="paragraph" w:customStyle="1" w:styleId="Enym">
    <w:name w:val="Enyém"/>
    <w:basedOn w:val="Norml"/>
    <w:autoRedefine/>
    <w:uiPriority w:val="99"/>
    <w:qFormat/>
    <w:rsid w:val="00C47295"/>
    <w:rPr>
      <w:rFonts w:ascii="Arial" w:eastAsia="SimSun" w:hAnsi="Arial" w:cs="Arial"/>
      <w:b/>
      <w:bCs/>
      <w:sz w:val="18"/>
      <w:szCs w:val="18"/>
      <w:lang w:eastAsia="zh-CN"/>
    </w:rPr>
  </w:style>
  <w:style w:type="paragraph" w:customStyle="1" w:styleId="Style1">
    <w:name w:val="Style1"/>
    <w:basedOn w:val="Cmsor1"/>
    <w:autoRedefine/>
    <w:uiPriority w:val="99"/>
    <w:qFormat/>
    <w:rsid w:val="00C47295"/>
    <w:rPr>
      <w:rFonts w:ascii="Arial" w:hAnsi="Arial" w:cs="Arial"/>
      <w:sz w:val="20"/>
      <w:szCs w:val="20"/>
      <w:lang w:eastAsia="en-US"/>
    </w:rPr>
  </w:style>
  <w:style w:type="character" w:customStyle="1" w:styleId="StyleHeading110ptChar">
    <w:name w:val="Style Heading 1 + 10 pt Char"/>
    <w:link w:val="StyleHeading110pt"/>
    <w:uiPriority w:val="99"/>
    <w:locked/>
    <w:rsid w:val="00C47295"/>
    <w:rPr>
      <w:rFonts w:ascii="Arial" w:eastAsia="Calibri" w:hAnsi="Arial" w:cs="Arial"/>
      <w:b/>
      <w:kern w:val="32"/>
      <w:sz w:val="32"/>
      <w:lang w:val="en-US"/>
    </w:rPr>
  </w:style>
  <w:style w:type="paragraph" w:customStyle="1" w:styleId="StyleHeading110pt">
    <w:name w:val="Style Heading 1 + 10 pt"/>
    <w:basedOn w:val="Cmsor1"/>
    <w:link w:val="StyleHeading110ptChar"/>
    <w:autoRedefine/>
    <w:uiPriority w:val="99"/>
    <w:qFormat/>
    <w:rsid w:val="00C47295"/>
    <w:pPr>
      <w:numPr>
        <w:numId w:val="21"/>
      </w:numPr>
      <w:spacing w:before="120" w:after="120"/>
      <w:ind w:left="0" w:firstLine="0"/>
    </w:pPr>
    <w:rPr>
      <w:rFonts w:ascii="Arial" w:eastAsia="Calibri" w:hAnsi="Arial" w:cs="Arial"/>
      <w:bCs w:val="0"/>
      <w:szCs w:val="22"/>
      <w:lang w:val="en-US" w:eastAsia="en-US"/>
    </w:rPr>
  </w:style>
  <w:style w:type="paragraph" w:customStyle="1" w:styleId="fszveg">
    <w:name w:val="fôszöveg"/>
    <w:basedOn w:val="Norml"/>
    <w:uiPriority w:val="99"/>
    <w:qFormat/>
    <w:rsid w:val="00C47295"/>
    <w:pPr>
      <w:overflowPunct w:val="0"/>
      <w:autoSpaceDE w:val="0"/>
      <w:autoSpaceDN w:val="0"/>
      <w:adjustRightInd w:val="0"/>
      <w:spacing w:after="120"/>
      <w:ind w:left="567"/>
      <w:jc w:val="both"/>
    </w:pPr>
    <w:rPr>
      <w:sz w:val="26"/>
      <w:szCs w:val="26"/>
    </w:rPr>
  </w:style>
  <w:style w:type="paragraph" w:customStyle="1" w:styleId="alszoveg">
    <w:name w:val="alszoveg"/>
    <w:basedOn w:val="Norml"/>
    <w:uiPriority w:val="99"/>
    <w:qFormat/>
    <w:rsid w:val="00C47295"/>
    <w:pPr>
      <w:spacing w:after="120"/>
      <w:ind w:left="1418"/>
      <w:jc w:val="both"/>
    </w:pPr>
    <w:rPr>
      <w:sz w:val="26"/>
      <w:szCs w:val="26"/>
    </w:rPr>
  </w:style>
  <w:style w:type="character" w:customStyle="1" w:styleId="KSZF1Char">
    <w:name w:val="KSZF1 Char"/>
    <w:link w:val="KSZF1"/>
    <w:uiPriority w:val="99"/>
    <w:locked/>
    <w:rsid w:val="00C47295"/>
    <w:rPr>
      <w:b/>
      <w:bCs/>
      <w:kern w:val="28"/>
      <w:sz w:val="36"/>
      <w:szCs w:val="36"/>
      <w:lang w:val="en-US"/>
    </w:rPr>
  </w:style>
  <w:style w:type="paragraph" w:customStyle="1" w:styleId="KSZF1">
    <w:name w:val="KSZF1"/>
    <w:basedOn w:val="Cmsor1"/>
    <w:link w:val="KSZF1Char"/>
    <w:autoRedefine/>
    <w:uiPriority w:val="99"/>
    <w:qFormat/>
    <w:rsid w:val="00C47295"/>
    <w:pPr>
      <w:pageBreakBefore/>
      <w:widowControl w:val="0"/>
      <w:numPr>
        <w:numId w:val="16"/>
      </w:numPr>
      <w:autoSpaceDE w:val="0"/>
      <w:autoSpaceDN w:val="0"/>
      <w:spacing w:after="720"/>
      <w:ind w:left="714" w:hanging="357"/>
      <w:jc w:val="center"/>
    </w:pPr>
    <w:rPr>
      <w:rFonts w:asciiTheme="minorHAnsi" w:eastAsiaTheme="minorHAnsi" w:hAnsiTheme="minorHAnsi" w:cstheme="minorBidi"/>
      <w:kern w:val="28"/>
      <w:sz w:val="36"/>
      <w:szCs w:val="36"/>
      <w:lang w:val="en-US" w:eastAsia="en-US"/>
    </w:rPr>
  </w:style>
  <w:style w:type="character" w:customStyle="1" w:styleId="KSZFiratmintasorszChar">
    <w:name w:val="KSZF_iratminta_sorsz Char"/>
    <w:link w:val="KSZFiratmintasorsz"/>
    <w:uiPriority w:val="99"/>
    <w:locked/>
    <w:rsid w:val="00C47295"/>
    <w:rPr>
      <w:b/>
      <w:bCs/>
      <w:sz w:val="32"/>
      <w:szCs w:val="32"/>
    </w:rPr>
  </w:style>
  <w:style w:type="paragraph" w:customStyle="1" w:styleId="KSZFiratmintasorsz">
    <w:name w:val="KSZF_iratminta_sorsz"/>
    <w:basedOn w:val="Cmsor2"/>
    <w:link w:val="KSZFiratmintasorszChar"/>
    <w:uiPriority w:val="99"/>
    <w:qFormat/>
    <w:rsid w:val="00C47295"/>
    <w:pPr>
      <w:pageBreakBefore/>
      <w:autoSpaceDE w:val="0"/>
      <w:autoSpaceDN w:val="0"/>
      <w:spacing w:after="360"/>
      <w:ind w:left="576" w:hanging="576"/>
      <w:jc w:val="center"/>
    </w:pPr>
    <w:rPr>
      <w:rFonts w:asciiTheme="minorHAnsi" w:eastAsiaTheme="minorHAnsi" w:hAnsiTheme="minorHAnsi" w:cstheme="minorBidi"/>
      <w:i w:val="0"/>
      <w:iCs w:val="0"/>
      <w:sz w:val="32"/>
      <w:szCs w:val="32"/>
      <w:lang w:eastAsia="en-US"/>
    </w:rPr>
  </w:style>
  <w:style w:type="paragraph" w:customStyle="1" w:styleId="Style16">
    <w:name w:val="Style16"/>
    <w:basedOn w:val="Norml"/>
    <w:uiPriority w:val="99"/>
    <w:qFormat/>
    <w:rsid w:val="00C47295"/>
    <w:pPr>
      <w:widowControl w:val="0"/>
      <w:numPr>
        <w:numId w:val="22"/>
      </w:numPr>
      <w:autoSpaceDE w:val="0"/>
      <w:autoSpaceDN w:val="0"/>
      <w:adjustRightInd w:val="0"/>
      <w:ind w:left="0" w:firstLine="0"/>
    </w:pPr>
    <w:rPr>
      <w:rFonts w:ascii="Verdana" w:hAnsi="Verdana" w:cs="Verdana"/>
    </w:rPr>
  </w:style>
  <w:style w:type="paragraph" w:customStyle="1" w:styleId="Cmsor21">
    <w:name w:val="Címsor 21"/>
    <w:aliases w:val="H21"/>
    <w:basedOn w:val="Norml"/>
    <w:next w:val="Norml"/>
    <w:uiPriority w:val="99"/>
    <w:qFormat/>
    <w:rsid w:val="00C47295"/>
    <w:pPr>
      <w:keepNext/>
      <w:keepLines/>
      <w:spacing w:before="360" w:after="240"/>
      <w:jc w:val="center"/>
      <w:outlineLvl w:val="1"/>
    </w:pPr>
    <w:rPr>
      <w:rFonts w:eastAsia="Calibri"/>
      <w:b/>
      <w:bCs/>
      <w:sz w:val="26"/>
      <w:szCs w:val="26"/>
    </w:rPr>
  </w:style>
  <w:style w:type="paragraph" w:customStyle="1" w:styleId="cmsor30">
    <w:name w:val="címsor3"/>
    <w:basedOn w:val="Cmsor3"/>
    <w:uiPriority w:val="99"/>
    <w:qFormat/>
    <w:rsid w:val="00C47295"/>
    <w:pPr>
      <w:tabs>
        <w:tab w:val="num" w:pos="850"/>
        <w:tab w:val="num" w:pos="1644"/>
      </w:tabs>
      <w:spacing w:before="0" w:after="0"/>
      <w:ind w:left="1644" w:hanging="850"/>
      <w:jc w:val="center"/>
    </w:pPr>
    <w:rPr>
      <w:rFonts w:ascii="Frutiger Linotype" w:hAnsi="Frutiger Linotype" w:cs="Frutiger Linotype"/>
      <w:spacing w:val="20"/>
      <w:sz w:val="20"/>
      <w:szCs w:val="20"/>
    </w:rPr>
  </w:style>
  <w:style w:type="character" w:customStyle="1" w:styleId="Stlus9Char">
    <w:name w:val="Stílus9 Char"/>
    <w:link w:val="Stlus9"/>
    <w:uiPriority w:val="99"/>
    <w:locked/>
    <w:rsid w:val="00C47295"/>
    <w:rPr>
      <w:rFonts w:ascii="Calibri" w:hAnsi="Calibri" w:cs="Calibri"/>
      <w:b/>
      <w:color w:val="000000"/>
      <w:sz w:val="24"/>
      <w:szCs w:val="24"/>
    </w:rPr>
  </w:style>
  <w:style w:type="paragraph" w:customStyle="1" w:styleId="Stlus9">
    <w:name w:val="Stílus9"/>
    <w:basedOn w:val="Norml"/>
    <w:link w:val="Stlus9Char"/>
    <w:uiPriority w:val="99"/>
    <w:qFormat/>
    <w:rsid w:val="00C47295"/>
    <w:pPr>
      <w:widowControl w:val="0"/>
      <w:tabs>
        <w:tab w:val="num" w:pos="1417"/>
      </w:tabs>
      <w:autoSpaceDE w:val="0"/>
      <w:autoSpaceDN w:val="0"/>
      <w:adjustRightInd w:val="0"/>
      <w:spacing w:after="120"/>
      <w:ind w:left="1417" w:hanging="567"/>
      <w:jc w:val="both"/>
    </w:pPr>
    <w:rPr>
      <w:rFonts w:ascii="Calibri" w:eastAsiaTheme="minorHAnsi" w:hAnsi="Calibri" w:cs="Calibri"/>
      <w:b/>
      <w:color w:val="000000"/>
      <w:lang w:eastAsia="en-US"/>
    </w:rPr>
  </w:style>
  <w:style w:type="paragraph" w:customStyle="1" w:styleId="Norml2">
    <w:name w:val="Normál2"/>
    <w:uiPriority w:val="99"/>
    <w:qFormat/>
    <w:rsid w:val="00C472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customStyle="1" w:styleId="Levlszveg">
    <w:name w:val="Levél szöveg"/>
    <w:basedOn w:val="Norml"/>
    <w:uiPriority w:val="99"/>
    <w:qFormat/>
    <w:rsid w:val="00C47295"/>
    <w:pPr>
      <w:autoSpaceDE w:val="0"/>
      <w:autoSpaceDN w:val="0"/>
      <w:spacing w:line="276" w:lineRule="auto"/>
      <w:jc w:val="both"/>
    </w:pPr>
    <w:rPr>
      <w:rFonts w:ascii="Times" w:eastAsia="Calibri" w:hAnsi="Times" w:cs="Times"/>
      <w:color w:val="000000"/>
      <w:lang w:eastAsia="en-US"/>
    </w:rPr>
  </w:style>
  <w:style w:type="paragraph" w:customStyle="1" w:styleId="ViaNumberedenum1">
    <w:name w:val="Via_Numbered enum1"/>
    <w:basedOn w:val="Norml"/>
    <w:uiPriority w:val="99"/>
    <w:qFormat/>
    <w:rsid w:val="00C47295"/>
    <w:pPr>
      <w:spacing w:after="60" w:line="276" w:lineRule="auto"/>
      <w:ind w:left="36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ViaNormal">
    <w:name w:val="Via_Normal"/>
    <w:basedOn w:val="Norml"/>
    <w:uiPriority w:val="99"/>
    <w:qFormat/>
    <w:rsid w:val="00C47295"/>
    <w:pPr>
      <w:spacing w:after="120" w:line="276" w:lineRule="auto"/>
      <w:jc w:val="both"/>
    </w:pPr>
    <w:rPr>
      <w:sz w:val="22"/>
      <w:szCs w:val="22"/>
      <w:lang w:eastAsia="en-US"/>
    </w:rPr>
  </w:style>
  <w:style w:type="paragraph" w:customStyle="1" w:styleId="xl68">
    <w:name w:val="xl68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0">
    <w:name w:val="xl70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1">
    <w:name w:val="xl71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FF"/>
      <w:u w:val="single"/>
    </w:rPr>
  </w:style>
  <w:style w:type="paragraph" w:customStyle="1" w:styleId="xl72">
    <w:name w:val="xl72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4">
    <w:name w:val="xl74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6">
    <w:name w:val="xl76"/>
    <w:basedOn w:val="Norml"/>
    <w:uiPriority w:val="99"/>
    <w:qFormat/>
    <w:rsid w:val="00C472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character" w:styleId="Lbjegyzet-hivatkozs">
    <w:name w:val="footnote reference"/>
    <w:aliases w:val="BVI fnr,Footnote symbol,Times 10 Point,Exposant 3 Point,Footnote Reference Number,Voetnootverwijzing,Footnote,16 Point,Superscript 6 Point"/>
    <w:uiPriority w:val="99"/>
    <w:unhideWhenUsed/>
    <w:rsid w:val="00C47295"/>
    <w:rPr>
      <w:rFonts w:ascii="Times New Roman" w:hAnsi="Times New Roman" w:cs="Times New Roman" w:hint="default"/>
      <w:vertAlign w:val="superscript"/>
    </w:rPr>
  </w:style>
  <w:style w:type="character" w:styleId="Oldalszm">
    <w:name w:val="page number"/>
    <w:uiPriority w:val="99"/>
    <w:unhideWhenUsed/>
    <w:rsid w:val="00C47295"/>
    <w:rPr>
      <w:rFonts w:ascii="Times New Roman" w:hAnsi="Times New Roman" w:cs="Times New Roman" w:hint="default"/>
    </w:rPr>
  </w:style>
  <w:style w:type="character" w:styleId="Vgjegyzet-hivatkozs">
    <w:name w:val="endnote reference"/>
    <w:uiPriority w:val="99"/>
    <w:unhideWhenUsed/>
    <w:rsid w:val="00C47295"/>
    <w:rPr>
      <w:rFonts w:ascii="Times New Roman" w:hAnsi="Times New Roman" w:cs="Times New Roman" w:hint="default"/>
      <w:vertAlign w:val="superscript"/>
    </w:rPr>
  </w:style>
  <w:style w:type="character" w:customStyle="1" w:styleId="FontStyle52">
    <w:name w:val="Font Style52"/>
    <w:uiPriority w:val="99"/>
    <w:rsid w:val="00C47295"/>
    <w:rPr>
      <w:rFonts w:ascii="Verdana" w:hAnsi="Verdana" w:cs="Verdana" w:hint="default"/>
      <w:sz w:val="16"/>
      <w:szCs w:val="16"/>
    </w:rPr>
  </w:style>
  <w:style w:type="character" w:customStyle="1" w:styleId="CharChar6">
    <w:name w:val="Char Char6"/>
    <w:uiPriority w:val="99"/>
    <w:rsid w:val="00C47295"/>
    <w:rPr>
      <w:rFonts w:ascii="Times New Roman" w:hAnsi="Times New Roman" w:cs="Times New Roman" w:hint="default"/>
      <w:sz w:val="24"/>
      <w:lang w:val="hu-HU" w:eastAsia="hu-HU" w:bidi="ar-SA"/>
    </w:rPr>
  </w:style>
  <w:style w:type="character" w:customStyle="1" w:styleId="HTMLPreformattedChar">
    <w:name w:val="HTML Preformatted Char"/>
    <w:uiPriority w:val="99"/>
    <w:locked/>
    <w:rsid w:val="00C47295"/>
    <w:rPr>
      <w:rFonts w:ascii="Courier New" w:hAnsi="Courier New" w:cs="Courier New" w:hint="default"/>
      <w:color w:val="000000"/>
    </w:rPr>
  </w:style>
  <w:style w:type="character" w:customStyle="1" w:styleId="HTML-kntformzottChar1">
    <w:name w:val="HTML-ként formázott Char1"/>
    <w:uiPriority w:val="99"/>
    <w:rsid w:val="00C47295"/>
    <w:rPr>
      <w:rFonts w:ascii="Courier New" w:hAnsi="Courier New" w:cs="Courier New" w:hint="default"/>
    </w:rPr>
  </w:style>
  <w:style w:type="character" w:customStyle="1" w:styleId="Kiemels21">
    <w:name w:val="Kiemelés21"/>
    <w:uiPriority w:val="99"/>
    <w:rsid w:val="00C47295"/>
    <w:rPr>
      <w:b/>
      <w:bCs w:val="0"/>
    </w:rPr>
  </w:style>
  <w:style w:type="character" w:customStyle="1" w:styleId="Hiperhivatkozs1">
    <w:name w:val="Hiperhivatkozás1"/>
    <w:uiPriority w:val="99"/>
    <w:rsid w:val="00C47295"/>
    <w:rPr>
      <w:color w:val="0000FF"/>
      <w:u w:val="single"/>
    </w:rPr>
  </w:style>
  <w:style w:type="character" w:customStyle="1" w:styleId="Mrltotthiperhivatkozs1">
    <w:name w:val="Már látott hiperhivatkozás1"/>
    <w:rsid w:val="00C47295"/>
    <w:rPr>
      <w:color w:val="800080"/>
      <w:u w:val="single"/>
    </w:rPr>
  </w:style>
  <w:style w:type="character" w:customStyle="1" w:styleId="bot">
    <w:name w:val="bot"/>
    <w:rsid w:val="00C47295"/>
  </w:style>
  <w:style w:type="character" w:customStyle="1" w:styleId="Marker">
    <w:name w:val="Marker"/>
    <w:uiPriority w:val="99"/>
    <w:rsid w:val="00C47295"/>
    <w:rPr>
      <w:color w:val="0000FF"/>
    </w:rPr>
  </w:style>
  <w:style w:type="character" w:customStyle="1" w:styleId="content-description1">
    <w:name w:val="content-description1"/>
    <w:uiPriority w:val="99"/>
    <w:rsid w:val="00C47295"/>
    <w:rPr>
      <w:rFonts w:ascii="Verdana" w:hAnsi="Verdana" w:cs="Times New Roman" w:hint="default"/>
      <w:strike w:val="0"/>
      <w:dstrike w:val="0"/>
      <w:color w:val="485775"/>
      <w:sz w:val="15"/>
      <w:szCs w:val="15"/>
      <w:u w:val="none"/>
      <w:effect w:val="none"/>
    </w:rPr>
  </w:style>
  <w:style w:type="character" w:customStyle="1" w:styleId="Cmsor1CharCharChar">
    <w:name w:val="Címsor 1 Char Char Char"/>
    <w:uiPriority w:val="99"/>
    <w:rsid w:val="00C47295"/>
    <w:rPr>
      <w:rFonts w:ascii="Arial" w:hAnsi="Arial" w:cs="Arial" w:hint="default"/>
      <w:b/>
      <w:bCs/>
      <w:kern w:val="32"/>
      <w:sz w:val="32"/>
      <w:szCs w:val="32"/>
      <w:lang w:val="hu-HU" w:eastAsia="hu-HU" w:bidi="ar-SA"/>
    </w:rPr>
  </w:style>
  <w:style w:type="character" w:customStyle="1" w:styleId="errormessage1">
    <w:name w:val="errormessage1"/>
    <w:uiPriority w:val="99"/>
    <w:rsid w:val="00C47295"/>
    <w:rPr>
      <w:rFonts w:ascii="Verdana" w:hAnsi="Verdana" w:cs="Times New Roman" w:hint="default"/>
      <w:b/>
      <w:bCs/>
      <w:color w:val="FF0000"/>
      <w:sz w:val="18"/>
      <w:szCs w:val="18"/>
    </w:rPr>
  </w:style>
  <w:style w:type="character" w:customStyle="1" w:styleId="normaltext1">
    <w:name w:val="normaltext1"/>
    <w:uiPriority w:val="99"/>
    <w:rsid w:val="00C47295"/>
    <w:rPr>
      <w:rFonts w:ascii="Arial" w:hAnsi="Arial" w:cs="Arial" w:hint="default"/>
      <w:sz w:val="18"/>
      <w:szCs w:val="18"/>
    </w:rPr>
  </w:style>
  <w:style w:type="character" w:customStyle="1" w:styleId="Kiemels211">
    <w:name w:val="Kiemelés211"/>
    <w:uiPriority w:val="99"/>
    <w:rsid w:val="00C47295"/>
    <w:rPr>
      <w:rFonts w:ascii="Times New Roman" w:hAnsi="Times New Roman" w:cs="Times New Roman" w:hint="default"/>
      <w:b/>
      <w:bCs w:val="0"/>
    </w:rPr>
  </w:style>
  <w:style w:type="character" w:customStyle="1" w:styleId="Hiperhivatkozs11">
    <w:name w:val="Hiperhivatkozás11"/>
    <w:uiPriority w:val="99"/>
    <w:rsid w:val="00C47295"/>
    <w:rPr>
      <w:rFonts w:ascii="Times New Roman" w:hAnsi="Times New Roman" w:cs="Times New Roman" w:hint="default"/>
      <w:color w:val="0000FF"/>
      <w:u w:val="single"/>
    </w:rPr>
  </w:style>
  <w:style w:type="character" w:customStyle="1" w:styleId="msoins0">
    <w:name w:val="msoins"/>
    <w:uiPriority w:val="99"/>
    <w:rsid w:val="00C47295"/>
    <w:rPr>
      <w:rFonts w:ascii="Times New Roman" w:hAnsi="Times New Roman" w:cs="Times New Roman" w:hint="default"/>
    </w:rPr>
  </w:style>
  <w:style w:type="character" w:customStyle="1" w:styleId="msodel0">
    <w:name w:val="msodel"/>
    <w:rsid w:val="00C47295"/>
    <w:rPr>
      <w:rFonts w:ascii="Times New Roman" w:hAnsi="Times New Roman" w:cs="Times New Roman" w:hint="default"/>
    </w:rPr>
  </w:style>
  <w:style w:type="character" w:customStyle="1" w:styleId="Bekezdsalapbettpusa1">
    <w:name w:val="Bekezdés alapbetűtípusa1"/>
    <w:rsid w:val="00C47295"/>
  </w:style>
  <w:style w:type="character" w:customStyle="1" w:styleId="DeltaViewInsertion">
    <w:name w:val="DeltaView Insertion"/>
    <w:rsid w:val="00C47295"/>
    <w:rPr>
      <w:b/>
      <w:bCs w:val="0"/>
      <w:i/>
      <w:iCs w:val="0"/>
      <w:spacing w:val="0"/>
      <w:lang w:val="hu-HU" w:eastAsia="hu-HU"/>
    </w:rPr>
  </w:style>
  <w:style w:type="character" w:customStyle="1" w:styleId="Lbjegyzet-karakterek">
    <w:name w:val="Lábjegyzet-karakterek"/>
    <w:rsid w:val="00C47295"/>
    <w:rPr>
      <w:vertAlign w:val="superscript"/>
    </w:rPr>
  </w:style>
  <w:style w:type="character" w:customStyle="1" w:styleId="intranetbold1">
    <w:name w:val="intranet_bold1"/>
    <w:uiPriority w:val="99"/>
    <w:rsid w:val="00C47295"/>
    <w:rPr>
      <w:b/>
      <w:bCs/>
    </w:rPr>
  </w:style>
  <w:style w:type="character" w:customStyle="1" w:styleId="hirheading1">
    <w:name w:val="hirheading1"/>
    <w:uiPriority w:val="99"/>
    <w:rsid w:val="00C47295"/>
    <w:rPr>
      <w:rFonts w:ascii="Verdana" w:hAnsi="Verdana" w:hint="default"/>
      <w:b/>
      <w:bCs/>
      <w:color w:val="005236"/>
      <w:sz w:val="15"/>
      <w:szCs w:val="15"/>
    </w:rPr>
  </w:style>
  <w:style w:type="character" w:customStyle="1" w:styleId="apple-style-span">
    <w:name w:val="apple-style-span"/>
    <w:uiPriority w:val="99"/>
    <w:rsid w:val="00C47295"/>
    <w:rPr>
      <w:rFonts w:ascii="Times New Roman" w:hAnsi="Times New Roman" w:cs="Times New Roman" w:hint="default"/>
    </w:rPr>
  </w:style>
  <w:style w:type="character" w:customStyle="1" w:styleId="Stlus3CharChar">
    <w:name w:val="Stílus 3 Char Char"/>
    <w:rsid w:val="00C47295"/>
    <w:rPr>
      <w:b/>
      <w:bCs w:val="0"/>
      <w:sz w:val="26"/>
      <w:szCs w:val="26"/>
      <w:lang w:val="hu-HU" w:eastAsia="hu-HU" w:bidi="ar-SA"/>
    </w:rPr>
  </w:style>
  <w:style w:type="character" w:customStyle="1" w:styleId="Stlus13ptCharChar">
    <w:name w:val="Stílus 13 pt Char Char"/>
    <w:rsid w:val="00C47295"/>
    <w:rPr>
      <w:sz w:val="26"/>
      <w:szCs w:val="26"/>
      <w:lang w:val="hu-HU" w:eastAsia="hu-HU" w:bidi="ar-SA"/>
    </w:rPr>
  </w:style>
  <w:style w:type="character" w:customStyle="1" w:styleId="WW8Num1z0">
    <w:name w:val="WW8Num1z0"/>
    <w:rsid w:val="00C47295"/>
    <w:rPr>
      <w:rFonts w:ascii="OpenSymbol" w:hAnsi="OpenSymbol" w:cs="OpenSymbol" w:hint="default"/>
    </w:rPr>
  </w:style>
  <w:style w:type="character" w:customStyle="1" w:styleId="WW8Num4z0">
    <w:name w:val="WW8Num4z0"/>
    <w:rsid w:val="00C47295"/>
    <w:rPr>
      <w:rFonts w:ascii="OpenSymbol" w:hAnsi="OpenSymbol" w:cs="OpenSymbol" w:hint="default"/>
    </w:rPr>
  </w:style>
  <w:style w:type="character" w:customStyle="1" w:styleId="WW8Num5z0">
    <w:name w:val="WW8Num5z0"/>
    <w:rsid w:val="00C47295"/>
    <w:rPr>
      <w:rFonts w:ascii="OpenSymbol" w:hAnsi="OpenSymbol" w:cs="OpenSymbol" w:hint="default"/>
    </w:rPr>
  </w:style>
  <w:style w:type="character" w:customStyle="1" w:styleId="WW8Num7z0">
    <w:name w:val="WW8Num7z0"/>
    <w:rsid w:val="00C47295"/>
    <w:rPr>
      <w:rFonts w:ascii="Symbol" w:hAnsi="Symbol" w:cs="Symbol" w:hint="default"/>
      <w:sz w:val="20"/>
    </w:rPr>
  </w:style>
  <w:style w:type="character" w:customStyle="1" w:styleId="WW8Num7z1">
    <w:name w:val="WW8Num7z1"/>
    <w:rsid w:val="00C47295"/>
    <w:rPr>
      <w:rFonts w:ascii="Courier New" w:hAnsi="Courier New" w:cs="Courier New" w:hint="default"/>
      <w:sz w:val="20"/>
    </w:rPr>
  </w:style>
  <w:style w:type="character" w:customStyle="1" w:styleId="WW8Num7z2">
    <w:name w:val="WW8Num7z2"/>
    <w:rsid w:val="00C47295"/>
    <w:rPr>
      <w:rFonts w:ascii="Wingdings" w:hAnsi="Wingdings" w:cs="Wingdings" w:hint="default"/>
      <w:sz w:val="20"/>
    </w:rPr>
  </w:style>
  <w:style w:type="character" w:customStyle="1" w:styleId="Bekezdsalapbettpusa3">
    <w:name w:val="Bekezdés alapbetűtípusa3"/>
    <w:rsid w:val="00C47295"/>
  </w:style>
  <w:style w:type="character" w:customStyle="1" w:styleId="Bekezdsalapbettpusa2">
    <w:name w:val="Bekezdés alapbetűtípusa2"/>
    <w:rsid w:val="00C47295"/>
  </w:style>
  <w:style w:type="character" w:customStyle="1" w:styleId="WW8Num1z1">
    <w:name w:val="WW8Num1z1"/>
    <w:rsid w:val="00C47295"/>
    <w:rPr>
      <w:rFonts w:ascii="Courier New" w:hAnsi="Courier New" w:cs="Courier New" w:hint="default"/>
    </w:rPr>
  </w:style>
  <w:style w:type="character" w:customStyle="1" w:styleId="WW8Num1z2">
    <w:name w:val="WW8Num1z2"/>
    <w:rsid w:val="00C47295"/>
    <w:rPr>
      <w:rFonts w:ascii="Wingdings" w:hAnsi="Wingdings" w:cs="Wingdings" w:hint="default"/>
    </w:rPr>
  </w:style>
  <w:style w:type="character" w:customStyle="1" w:styleId="WW8Num1z3">
    <w:name w:val="WW8Num1z3"/>
    <w:rsid w:val="00C47295"/>
    <w:rPr>
      <w:rFonts w:ascii="Symbol" w:hAnsi="Symbol" w:cs="Symbol" w:hint="default"/>
    </w:rPr>
  </w:style>
  <w:style w:type="character" w:customStyle="1" w:styleId="WW8Num4z1">
    <w:name w:val="WW8Num4z1"/>
    <w:rsid w:val="00C47295"/>
    <w:rPr>
      <w:rFonts w:ascii="Courier New" w:hAnsi="Courier New" w:cs="Courier New" w:hint="default"/>
    </w:rPr>
  </w:style>
  <w:style w:type="character" w:customStyle="1" w:styleId="WW8Num4z2">
    <w:name w:val="WW8Num4z2"/>
    <w:rsid w:val="00C47295"/>
    <w:rPr>
      <w:rFonts w:ascii="Wingdings" w:hAnsi="Wingdings" w:cs="Wingdings" w:hint="default"/>
    </w:rPr>
  </w:style>
  <w:style w:type="character" w:customStyle="1" w:styleId="WW8Num4z3">
    <w:name w:val="WW8Num4z3"/>
    <w:rsid w:val="00C47295"/>
    <w:rPr>
      <w:rFonts w:ascii="Symbol" w:hAnsi="Symbol" w:cs="Symbol" w:hint="default"/>
    </w:rPr>
  </w:style>
  <w:style w:type="character" w:customStyle="1" w:styleId="WW8Num13z1">
    <w:name w:val="WW8Num13z1"/>
    <w:rsid w:val="00C47295"/>
    <w:rPr>
      <w:rFonts w:ascii="Courier New" w:hAnsi="Courier New" w:cs="Courier New" w:hint="default"/>
    </w:rPr>
  </w:style>
  <w:style w:type="character" w:customStyle="1" w:styleId="WW8Num13z2">
    <w:name w:val="WW8Num13z2"/>
    <w:rsid w:val="00C47295"/>
    <w:rPr>
      <w:rFonts w:ascii="Wingdings" w:hAnsi="Wingdings" w:cs="Wingdings" w:hint="default"/>
    </w:rPr>
  </w:style>
  <w:style w:type="character" w:customStyle="1" w:styleId="WW8Num13z3">
    <w:name w:val="WW8Num13z3"/>
    <w:rsid w:val="00C47295"/>
    <w:rPr>
      <w:rFonts w:ascii="Symbol" w:hAnsi="Symbol" w:cs="Symbol" w:hint="default"/>
    </w:rPr>
  </w:style>
  <w:style w:type="character" w:customStyle="1" w:styleId="strong11black">
    <w:name w:val="strong_11_black"/>
    <w:rsid w:val="00C47295"/>
  </w:style>
  <w:style w:type="character" w:customStyle="1" w:styleId="apple-converted-space">
    <w:name w:val="apple-converted-space"/>
    <w:rsid w:val="00C47295"/>
  </w:style>
  <w:style w:type="character" w:customStyle="1" w:styleId="Lbjegyzetkarakterek">
    <w:name w:val="Lábjegyzet karakterek"/>
    <w:uiPriority w:val="99"/>
    <w:rsid w:val="00C47295"/>
  </w:style>
  <w:style w:type="character" w:customStyle="1" w:styleId="cmCharChar">
    <w:name w:val="cím Char Char"/>
    <w:uiPriority w:val="99"/>
    <w:rsid w:val="00C47295"/>
    <w:rPr>
      <w:rFonts w:ascii="Hun Swiss" w:hAnsi="Hun Swiss" w:cs="Hun Swiss" w:hint="default"/>
      <w:b/>
      <w:bCs/>
      <w:sz w:val="28"/>
      <w:szCs w:val="28"/>
      <w:lang w:val="hu-HU" w:eastAsia="hu-HU"/>
    </w:rPr>
  </w:style>
  <w:style w:type="character" w:customStyle="1" w:styleId="Cmsor1CharChar2">
    <w:name w:val="Címsor 1 Char Char2"/>
    <w:uiPriority w:val="99"/>
    <w:rsid w:val="00C47295"/>
    <w:rPr>
      <w:rFonts w:ascii="Hun Swiss" w:hAnsi="Hun Swiss" w:cs="Hun Swiss" w:hint="default"/>
      <w:b/>
      <w:bCs/>
      <w:kern w:val="28"/>
      <w:sz w:val="28"/>
      <w:szCs w:val="28"/>
      <w:lang w:val="en-US" w:eastAsia="hu-HU"/>
    </w:rPr>
  </w:style>
  <w:style w:type="character" w:customStyle="1" w:styleId="Rub3Char">
    <w:name w:val="Rub3 Char"/>
    <w:uiPriority w:val="99"/>
    <w:rsid w:val="00C47295"/>
    <w:rPr>
      <w:rFonts w:ascii="Times New Roman" w:hAnsi="Times New Roman" w:cs="Times New Roman" w:hint="default"/>
      <w:b/>
      <w:bCs/>
      <w:i/>
      <w:iCs/>
      <w:lang w:val="en-GB" w:eastAsia="hu-HU"/>
    </w:rPr>
  </w:style>
  <w:style w:type="character" w:customStyle="1" w:styleId="h40">
    <w:name w:val="h4"/>
    <w:uiPriority w:val="99"/>
    <w:rsid w:val="00C47295"/>
    <w:rPr>
      <w:rFonts w:ascii="Times New Roman" w:hAnsi="Times New Roman" w:cs="Times New Roman" w:hint="default"/>
    </w:rPr>
  </w:style>
  <w:style w:type="character" w:customStyle="1" w:styleId="FontStyle40">
    <w:name w:val="Font Style40"/>
    <w:uiPriority w:val="99"/>
    <w:rsid w:val="00C47295"/>
    <w:rPr>
      <w:rFonts w:ascii="Verdana" w:hAnsi="Verdana" w:cs="Verdana" w:hint="default"/>
      <w:sz w:val="18"/>
      <w:szCs w:val="18"/>
    </w:rPr>
  </w:style>
  <w:style w:type="character" w:customStyle="1" w:styleId="FontStyle47">
    <w:name w:val="Font Style47"/>
    <w:uiPriority w:val="99"/>
    <w:rsid w:val="00C47295"/>
    <w:rPr>
      <w:rFonts w:ascii="Verdana" w:hAnsi="Verdana" w:cs="Verdana" w:hint="default"/>
      <w:b/>
      <w:bCs/>
      <w:i/>
      <w:iCs/>
      <w:sz w:val="16"/>
      <w:szCs w:val="16"/>
    </w:rPr>
  </w:style>
  <w:style w:type="table" w:styleId="Rcsostblzat">
    <w:name w:val="Table Grid"/>
    <w:basedOn w:val="Normltblzat"/>
    <w:rsid w:val="005D4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column-title">
    <w:name w:val="ui-column-title"/>
    <w:basedOn w:val="Bekezdsalapbettpusa"/>
    <w:rsid w:val="008E2B08"/>
  </w:style>
  <w:style w:type="character" w:customStyle="1" w:styleId="szekhely">
    <w:name w:val="szekhely"/>
    <w:basedOn w:val="Bekezdsalapbettpusa"/>
    <w:rsid w:val="00E93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barczi@sourcing.h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ozbeszerzes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ontobizottsag@kt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barczi@sourcing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zbeszerzes.gov.h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820AE-6CD6-4B18-9F53-7B4BE9BE0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2365</Words>
  <Characters>16322</Characters>
  <Application>Microsoft Office Word</Application>
  <DocSecurity>0</DocSecurity>
  <Lines>136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IKbFo</dc:creator>
  <cp:lastModifiedBy>dr. Bárczi Péter - Sourcing Hungary Kft.</cp:lastModifiedBy>
  <cp:revision>16</cp:revision>
  <cp:lastPrinted>2022-08-29T12:20:00Z</cp:lastPrinted>
  <dcterms:created xsi:type="dcterms:W3CDTF">2023-05-17T13:51:00Z</dcterms:created>
  <dcterms:modified xsi:type="dcterms:W3CDTF">2024-07-11T14:24:00Z</dcterms:modified>
</cp:coreProperties>
</file>